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9A4" w:rsidRPr="00563FF2" w:rsidRDefault="002E29A4" w:rsidP="0044166D">
      <w:pPr>
        <w:tabs>
          <w:tab w:val="left" w:pos="7655"/>
        </w:tabs>
        <w:spacing w:before="240" w:after="200"/>
        <w:rPr>
          <w:rFonts w:asciiTheme="minorHAnsi" w:hAnsiTheme="minorHAnsi" w:cs="Calibri"/>
          <w:b/>
          <w:sz w:val="18"/>
          <w:szCs w:val="18"/>
        </w:rPr>
      </w:pPr>
      <w:r w:rsidRPr="00FA0326">
        <w:rPr>
          <w:rFonts w:asciiTheme="minorHAnsi" w:hAnsiTheme="minorHAnsi" w:cs="Calibri"/>
          <w:sz w:val="18"/>
          <w:szCs w:val="18"/>
        </w:rPr>
        <w:tab/>
      </w:r>
      <w:r w:rsidRPr="00563FF2">
        <w:rPr>
          <w:rFonts w:asciiTheme="minorHAnsi" w:hAnsiTheme="minorHAnsi" w:cs="Calibri"/>
          <w:b/>
          <w:sz w:val="18"/>
          <w:szCs w:val="18"/>
        </w:rPr>
        <w:t xml:space="preserve">ZAŁĄCZNIK NR </w:t>
      </w:r>
      <w:r w:rsidR="00231032">
        <w:rPr>
          <w:rFonts w:asciiTheme="minorHAnsi" w:hAnsiTheme="minorHAnsi" w:cs="Calibri"/>
          <w:b/>
          <w:sz w:val="18"/>
          <w:szCs w:val="18"/>
        </w:rPr>
        <w:t>7</w:t>
      </w:r>
      <w:r w:rsidRPr="00563FF2">
        <w:rPr>
          <w:rFonts w:asciiTheme="minorHAnsi" w:hAnsiTheme="minorHAnsi" w:cs="Calibri"/>
          <w:b/>
          <w:sz w:val="18"/>
          <w:szCs w:val="18"/>
        </w:rPr>
        <w:t xml:space="preserve"> do SWZ</w:t>
      </w:r>
    </w:p>
    <w:p w:rsidR="00903DBA" w:rsidRPr="00903DBA" w:rsidRDefault="00A24363" w:rsidP="00903DBA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D9D9D9"/>
        <w:jc w:val="center"/>
        <w:outlineLvl w:val="0"/>
        <w:rPr>
          <w:rFonts w:asciiTheme="minorHAnsi" w:hAnsiTheme="minorHAnsi"/>
          <w:b/>
          <w:bCs/>
          <w:kern w:val="2"/>
          <w:lang w:eastAsia="ar-SA"/>
        </w:rPr>
      </w:pPr>
      <w:r w:rsidRPr="00FA0326">
        <w:rPr>
          <w:rFonts w:asciiTheme="minorHAnsi" w:hAnsiTheme="minorHAnsi" w:cs="Calibri"/>
          <w:b/>
        </w:rPr>
        <w:t xml:space="preserve">ZOBOWIĄZANIE </w:t>
      </w:r>
      <w:r w:rsidR="00903DBA">
        <w:rPr>
          <w:rFonts w:asciiTheme="minorHAnsi" w:hAnsiTheme="minorHAnsi" w:cs="Calibri"/>
          <w:b/>
        </w:rPr>
        <w:t xml:space="preserve">PODMIOTU UDOSTĘPNIAJĄCEGO ZASOBY </w:t>
      </w:r>
      <w:r w:rsidRPr="00FA0326">
        <w:rPr>
          <w:rFonts w:asciiTheme="minorHAnsi" w:hAnsiTheme="minorHAnsi"/>
          <w:b/>
          <w:bCs/>
          <w:kern w:val="2"/>
          <w:lang w:eastAsia="ar-SA"/>
        </w:rPr>
        <w:t xml:space="preserve">DO ODDANIA </w:t>
      </w:r>
      <w:r w:rsidR="00903DBA">
        <w:rPr>
          <w:rFonts w:asciiTheme="minorHAnsi" w:hAnsiTheme="minorHAnsi"/>
          <w:b/>
          <w:bCs/>
          <w:kern w:val="2"/>
          <w:lang w:eastAsia="ar-SA"/>
        </w:rPr>
        <w:t xml:space="preserve">WYKONAWCY </w:t>
      </w:r>
      <w:r w:rsidR="00903DBA">
        <w:rPr>
          <w:rFonts w:asciiTheme="minorHAnsi" w:hAnsiTheme="minorHAnsi"/>
          <w:b/>
          <w:bCs/>
          <w:kern w:val="2"/>
          <w:lang w:eastAsia="ar-SA"/>
        </w:rPr>
        <w:br/>
      </w:r>
      <w:r w:rsidRPr="00FA0326">
        <w:rPr>
          <w:rFonts w:asciiTheme="minorHAnsi" w:hAnsiTheme="minorHAnsi"/>
          <w:b/>
          <w:bCs/>
          <w:kern w:val="2"/>
          <w:lang w:eastAsia="ar-SA"/>
        </w:rPr>
        <w:t xml:space="preserve">DO DYSPOZYCJI NIEZBĘDNYCH ZASOBÓW NA POTRZEBY </w:t>
      </w:r>
      <w:r w:rsidR="00903DBA">
        <w:rPr>
          <w:rFonts w:asciiTheme="minorHAnsi" w:hAnsiTheme="minorHAnsi"/>
          <w:b/>
          <w:bCs/>
          <w:kern w:val="2"/>
          <w:lang w:eastAsia="ar-SA"/>
        </w:rPr>
        <w:t>REALIZACJI</w:t>
      </w:r>
      <w:r w:rsidRPr="00FA0326">
        <w:rPr>
          <w:rFonts w:asciiTheme="minorHAnsi" w:hAnsiTheme="minorHAnsi"/>
          <w:b/>
          <w:bCs/>
          <w:kern w:val="2"/>
          <w:lang w:eastAsia="ar-SA"/>
        </w:rPr>
        <w:t xml:space="preserve"> ZAMÓWIENIA</w:t>
      </w:r>
    </w:p>
    <w:p w:rsidR="00A24363" w:rsidRPr="00FA0326" w:rsidRDefault="00903DBA" w:rsidP="00A24363">
      <w:pPr>
        <w:widowControl w:val="0"/>
        <w:suppressAutoHyphens/>
        <w:spacing w:before="100" w:beforeAutospacing="1" w:line="276" w:lineRule="auto"/>
        <w:rPr>
          <w:rFonts w:asciiTheme="minorHAnsi" w:hAnsiTheme="minorHAnsi"/>
          <w:kern w:val="2"/>
          <w:sz w:val="20"/>
          <w:szCs w:val="20"/>
          <w:lang w:eastAsia="ar-SA"/>
        </w:rPr>
      </w:pPr>
      <w:r>
        <w:rPr>
          <w:rFonts w:asciiTheme="minorHAnsi" w:hAnsiTheme="minorHAnsi"/>
          <w:kern w:val="2"/>
          <w:sz w:val="20"/>
          <w:szCs w:val="20"/>
          <w:lang w:eastAsia="ar-SA"/>
        </w:rPr>
        <w:t>Ja/My niżej podpisany</w:t>
      </w:r>
      <w:r w:rsidR="006E7B81">
        <w:rPr>
          <w:rFonts w:asciiTheme="minorHAnsi" w:hAnsiTheme="minorHAnsi"/>
          <w:kern w:val="2"/>
          <w:sz w:val="20"/>
          <w:szCs w:val="20"/>
          <w:lang w:eastAsia="ar-SA"/>
        </w:rPr>
        <w:t>/</w:t>
      </w:r>
      <w:r w:rsidR="00A24363" w:rsidRPr="00FA0326">
        <w:rPr>
          <w:rFonts w:asciiTheme="minorHAnsi" w:hAnsiTheme="minorHAnsi"/>
          <w:kern w:val="2"/>
          <w:sz w:val="20"/>
          <w:szCs w:val="20"/>
          <w:lang w:eastAsia="ar-SA"/>
        </w:rPr>
        <w:t>ni …………………………….……</w:t>
      </w:r>
      <w:r w:rsidR="006E7B81">
        <w:rPr>
          <w:rFonts w:asciiTheme="minorHAnsi" w:hAnsiTheme="minorHAnsi"/>
          <w:kern w:val="2"/>
          <w:sz w:val="20"/>
          <w:szCs w:val="20"/>
          <w:lang w:eastAsia="ar-SA"/>
        </w:rPr>
        <w:t>…</w:t>
      </w:r>
      <w:r w:rsidR="00A24363" w:rsidRPr="00FA0326">
        <w:rPr>
          <w:rFonts w:asciiTheme="minorHAnsi" w:hAnsiTheme="minorHAnsi"/>
          <w:kern w:val="2"/>
          <w:sz w:val="20"/>
          <w:szCs w:val="20"/>
          <w:lang w:eastAsia="ar-SA"/>
        </w:rPr>
        <w:t>…</w:t>
      </w:r>
      <w:r w:rsidR="006E7B81">
        <w:rPr>
          <w:rFonts w:asciiTheme="minorHAnsi" w:hAnsiTheme="minorHAnsi"/>
          <w:kern w:val="2"/>
          <w:sz w:val="20"/>
          <w:szCs w:val="20"/>
          <w:lang w:eastAsia="ar-SA"/>
        </w:rPr>
        <w:t>……………………………. będąc upoważnionym/i</w:t>
      </w:r>
      <w:r w:rsidR="00A24363" w:rsidRPr="00FA0326">
        <w:rPr>
          <w:rFonts w:asciiTheme="minorHAnsi" w:hAnsiTheme="minorHAnsi"/>
          <w:kern w:val="2"/>
          <w:sz w:val="20"/>
          <w:szCs w:val="20"/>
          <w:lang w:eastAsia="ar-SA"/>
        </w:rPr>
        <w:t xml:space="preserve"> do reprezentowania:</w:t>
      </w:r>
    </w:p>
    <w:p w:rsidR="00A24363" w:rsidRPr="00FA0326" w:rsidRDefault="00A24363" w:rsidP="00A24363">
      <w:pPr>
        <w:widowControl w:val="0"/>
        <w:suppressAutoHyphens/>
        <w:spacing w:after="100" w:afterAutospacing="1" w:line="276" w:lineRule="auto"/>
        <w:ind w:left="2694"/>
        <w:rPr>
          <w:rFonts w:asciiTheme="minorHAnsi" w:hAnsiTheme="minorHAnsi"/>
          <w:i/>
          <w:kern w:val="2"/>
          <w:sz w:val="20"/>
          <w:szCs w:val="20"/>
          <w:lang w:eastAsia="ar-SA"/>
        </w:rPr>
      </w:pPr>
      <w:r w:rsidRPr="00FA0326">
        <w:rPr>
          <w:rFonts w:asciiTheme="minorHAnsi" w:hAnsiTheme="minorHAnsi"/>
          <w:i/>
          <w:kern w:val="2"/>
          <w:sz w:val="16"/>
          <w:szCs w:val="16"/>
          <w:lang w:eastAsia="ar-SA"/>
        </w:rPr>
        <w:t>imię i nazwisko składającego oświadczenie</w:t>
      </w:r>
    </w:p>
    <w:tbl>
      <w:tblPr>
        <w:tblW w:w="9781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7371"/>
      </w:tblGrid>
      <w:tr w:rsidR="00A24363" w:rsidRPr="00FA0326" w:rsidTr="00A10E6A">
        <w:tc>
          <w:tcPr>
            <w:tcW w:w="2410" w:type="dxa"/>
          </w:tcPr>
          <w:p w:rsidR="00A24363" w:rsidRPr="00FA0326" w:rsidRDefault="00A24363" w:rsidP="00E518FB">
            <w:pPr>
              <w:spacing w:before="140" w:after="140" w:line="276" w:lineRule="auto"/>
              <w:ind w:right="34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FA0326">
              <w:rPr>
                <w:rFonts w:asciiTheme="minorHAnsi" w:hAnsiTheme="minorHAnsi" w:cs="Calibri"/>
                <w:i/>
                <w:sz w:val="16"/>
                <w:szCs w:val="16"/>
              </w:rPr>
              <w:t xml:space="preserve">Nazwa </w:t>
            </w:r>
            <w:r w:rsidRPr="00FA0326">
              <w:rPr>
                <w:rFonts w:asciiTheme="minorHAnsi" w:hAnsiTheme="minorHAnsi"/>
                <w:i/>
                <w:kern w:val="2"/>
                <w:sz w:val="16"/>
                <w:szCs w:val="16"/>
                <w:lang w:eastAsia="ar-SA"/>
              </w:rPr>
              <w:t>podmiotu oddającego do dyspozycji zasoby</w:t>
            </w:r>
          </w:p>
        </w:tc>
        <w:tc>
          <w:tcPr>
            <w:tcW w:w="7371" w:type="dxa"/>
          </w:tcPr>
          <w:p w:rsidR="00A24363" w:rsidRPr="00FA0326" w:rsidRDefault="00A24363" w:rsidP="00E518FB">
            <w:pPr>
              <w:spacing w:before="140" w:after="140"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24363" w:rsidRPr="00FA0326" w:rsidTr="00A10E6A">
        <w:tc>
          <w:tcPr>
            <w:tcW w:w="2410" w:type="dxa"/>
          </w:tcPr>
          <w:p w:rsidR="00A24363" w:rsidRPr="00FA0326" w:rsidRDefault="00A24363" w:rsidP="00E518FB">
            <w:pPr>
              <w:spacing w:before="140" w:after="140" w:line="276" w:lineRule="auto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FA0326">
              <w:rPr>
                <w:rFonts w:asciiTheme="minorHAnsi" w:hAnsiTheme="minorHAnsi" w:cs="Calibri"/>
                <w:i/>
                <w:sz w:val="16"/>
                <w:szCs w:val="16"/>
              </w:rPr>
              <w:t>Adres</w:t>
            </w:r>
          </w:p>
        </w:tc>
        <w:tc>
          <w:tcPr>
            <w:tcW w:w="7371" w:type="dxa"/>
          </w:tcPr>
          <w:p w:rsidR="00A24363" w:rsidRPr="00FA0326" w:rsidRDefault="00A24363" w:rsidP="00E518FB">
            <w:pPr>
              <w:spacing w:before="140" w:after="140"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:rsidR="00903DBA" w:rsidRPr="006E7B81" w:rsidRDefault="006E7B81" w:rsidP="006E7B81">
      <w:pPr>
        <w:widowControl w:val="0"/>
        <w:suppressAutoHyphens/>
        <w:spacing w:before="100" w:beforeAutospacing="1" w:after="100" w:afterAutospacing="1" w:line="276" w:lineRule="auto"/>
        <w:rPr>
          <w:rFonts w:asciiTheme="minorHAnsi" w:hAnsiTheme="minorHAnsi" w:cstheme="minorHAnsi"/>
          <w:b/>
          <w:bCs/>
          <w:kern w:val="2"/>
          <w:sz w:val="20"/>
          <w:szCs w:val="20"/>
          <w:lang w:eastAsia="ar-SA"/>
        </w:rPr>
      </w:pPr>
      <w:r w:rsidRPr="006E7B81">
        <w:rPr>
          <w:rFonts w:asciiTheme="minorHAnsi" w:hAnsiTheme="minorHAnsi" w:cstheme="minorHAnsi"/>
          <w:sz w:val="20"/>
          <w:szCs w:val="20"/>
        </w:rPr>
        <w:t>o</w:t>
      </w:r>
      <w:r w:rsidR="00903DBA" w:rsidRPr="006E7B81">
        <w:rPr>
          <w:rFonts w:asciiTheme="minorHAnsi" w:hAnsiTheme="minorHAnsi" w:cstheme="minorHAnsi"/>
          <w:sz w:val="20"/>
          <w:szCs w:val="20"/>
        </w:rPr>
        <w:t xml:space="preserve">świadczam/y, że wyżej wymieniony podmiot, stosownie do art. 118 ust. 4 </w:t>
      </w:r>
      <w:r w:rsidRPr="007C1406">
        <w:rPr>
          <w:rFonts w:asciiTheme="minorHAnsi" w:hAnsiTheme="minorHAnsi" w:cstheme="minorHAnsi"/>
          <w:sz w:val="20"/>
          <w:szCs w:val="20"/>
        </w:rPr>
        <w:t xml:space="preserve">ustawy </w:t>
      </w:r>
      <w:r w:rsidRPr="007C1406">
        <w:rPr>
          <w:rFonts w:asciiTheme="minorHAnsi" w:hAnsiTheme="minorHAnsi" w:cstheme="minorHAnsi"/>
          <w:spacing w:val="4"/>
          <w:sz w:val="20"/>
          <w:szCs w:val="20"/>
        </w:rPr>
        <w:t xml:space="preserve">z dnia </w:t>
      </w:r>
      <w:r w:rsidRPr="007C1406">
        <w:rPr>
          <w:rFonts w:asciiTheme="minorHAnsi" w:eastAsiaTheme="majorEastAsia" w:hAnsiTheme="minorHAnsi" w:cstheme="minorHAnsi"/>
          <w:sz w:val="20"/>
          <w:szCs w:val="20"/>
        </w:rPr>
        <w:t>11 września 2019 r. –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C86C0D">
        <w:rPr>
          <w:rFonts w:asciiTheme="minorHAnsi" w:eastAsiaTheme="majorEastAsia" w:hAnsiTheme="minorHAnsi" w:cstheme="minorHAnsi"/>
          <w:sz w:val="20"/>
          <w:szCs w:val="20"/>
        </w:rPr>
        <w:t xml:space="preserve">Prawo zamówień publicznych </w:t>
      </w:r>
      <w:r w:rsidRPr="00C201C6">
        <w:rPr>
          <w:rStyle w:val="markedcontent"/>
          <w:rFonts w:asciiTheme="minorHAnsi" w:hAnsiTheme="minorHAnsi" w:cstheme="minorHAnsi"/>
          <w:sz w:val="20"/>
          <w:szCs w:val="20"/>
        </w:rPr>
        <w:t>(</w:t>
      </w:r>
      <w:r w:rsidR="00D66A71" w:rsidRPr="00C201C6">
        <w:rPr>
          <w:rStyle w:val="markedcontent"/>
          <w:rFonts w:asciiTheme="minorHAnsi" w:hAnsiTheme="minorHAnsi" w:cstheme="minorHAnsi"/>
          <w:sz w:val="20"/>
          <w:szCs w:val="20"/>
        </w:rPr>
        <w:t xml:space="preserve">Dz.U. </w:t>
      </w:r>
      <w:r w:rsidR="00D66A71">
        <w:rPr>
          <w:rStyle w:val="markedcontent"/>
          <w:rFonts w:asciiTheme="minorHAnsi" w:hAnsiTheme="minorHAnsi" w:cstheme="minorHAnsi"/>
          <w:sz w:val="20"/>
          <w:szCs w:val="20"/>
        </w:rPr>
        <w:t>z 2024 r, poz. 1320</w:t>
      </w:r>
      <w:r w:rsidRPr="002B7273">
        <w:rPr>
          <w:rStyle w:val="markedcontent"/>
          <w:rFonts w:asciiTheme="minorHAnsi" w:hAnsiTheme="minorHAnsi" w:cstheme="minorHAnsi"/>
          <w:sz w:val="20"/>
          <w:szCs w:val="20"/>
        </w:rPr>
        <w:t>)</w:t>
      </w:r>
      <w:r>
        <w:rPr>
          <w:rStyle w:val="markedcontent"/>
          <w:rFonts w:asciiTheme="minorHAnsi" w:hAnsiTheme="minorHAnsi" w:cstheme="minorHAnsi"/>
          <w:sz w:val="20"/>
          <w:szCs w:val="20"/>
        </w:rPr>
        <w:t>,</w:t>
      </w:r>
      <w:r w:rsidR="00903DBA" w:rsidRPr="006E7B8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gwarantuje</w:t>
      </w:r>
      <w:r w:rsidR="00903DBA" w:rsidRPr="006E7B81">
        <w:rPr>
          <w:rFonts w:asciiTheme="minorHAnsi" w:hAnsiTheme="minorHAnsi" w:cstheme="minorHAnsi"/>
          <w:sz w:val="20"/>
          <w:szCs w:val="20"/>
        </w:rPr>
        <w:t xml:space="preserve"> rzeczywisty dostęp do nw. zasobów i odda </w:t>
      </w:r>
      <w:r>
        <w:rPr>
          <w:rFonts w:asciiTheme="minorHAnsi" w:hAnsiTheme="minorHAnsi" w:cstheme="minorHAnsi"/>
          <w:sz w:val="20"/>
          <w:szCs w:val="20"/>
        </w:rPr>
        <w:t>W</w:t>
      </w:r>
      <w:r w:rsidR="00903DBA" w:rsidRPr="006E7B81">
        <w:rPr>
          <w:rFonts w:asciiTheme="minorHAnsi" w:hAnsiTheme="minorHAnsi" w:cstheme="minorHAnsi"/>
          <w:sz w:val="20"/>
          <w:szCs w:val="20"/>
        </w:rPr>
        <w:t>ykonawcy:</w:t>
      </w:r>
    </w:p>
    <w:p w:rsidR="00A24363" w:rsidRPr="00FA0326" w:rsidRDefault="00A24363" w:rsidP="00A24363">
      <w:pPr>
        <w:widowControl w:val="0"/>
        <w:suppressAutoHyphens/>
        <w:spacing w:before="200" w:line="276" w:lineRule="auto"/>
        <w:rPr>
          <w:rFonts w:asciiTheme="minorHAnsi" w:hAnsiTheme="minorHAnsi"/>
          <w:kern w:val="2"/>
          <w:sz w:val="20"/>
          <w:szCs w:val="20"/>
          <w:lang w:eastAsia="ar-SA"/>
        </w:rPr>
      </w:pPr>
      <w:r w:rsidRPr="00FA0326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……………………………………………………………………………………………………………………………………………………………………………..…………</w:t>
      </w:r>
    </w:p>
    <w:p w:rsidR="00A24363" w:rsidRPr="00FA0326" w:rsidRDefault="00A24363" w:rsidP="00A24363">
      <w:pPr>
        <w:widowControl w:val="0"/>
        <w:suppressAutoHyphens/>
        <w:spacing w:line="276" w:lineRule="auto"/>
        <w:jc w:val="center"/>
        <w:rPr>
          <w:rFonts w:asciiTheme="minorHAnsi" w:hAnsiTheme="minorHAnsi"/>
          <w:i/>
          <w:kern w:val="2"/>
          <w:sz w:val="16"/>
          <w:szCs w:val="16"/>
          <w:lang w:eastAsia="ar-SA"/>
        </w:rPr>
      </w:pPr>
      <w:r w:rsidRPr="00FA0326">
        <w:rPr>
          <w:rFonts w:asciiTheme="minorHAnsi" w:hAnsiTheme="minorHAnsi"/>
          <w:i/>
          <w:kern w:val="2"/>
          <w:sz w:val="16"/>
          <w:szCs w:val="16"/>
          <w:lang w:eastAsia="ar-SA"/>
        </w:rPr>
        <w:t>nazwa i adres Wykonawcy składającego ofertę</w:t>
      </w:r>
    </w:p>
    <w:p w:rsidR="00A24363" w:rsidRPr="00FA0326" w:rsidRDefault="0044166D" w:rsidP="006173BB">
      <w:pPr>
        <w:widowControl w:val="0"/>
        <w:suppressAutoHyphens/>
        <w:spacing w:before="100" w:beforeAutospacing="1" w:after="100" w:afterAutospacing="1" w:line="276" w:lineRule="auto"/>
        <w:rPr>
          <w:rFonts w:asciiTheme="minorHAnsi" w:hAnsiTheme="minorHAnsi"/>
          <w:bCs/>
          <w:kern w:val="2"/>
          <w:sz w:val="20"/>
          <w:szCs w:val="20"/>
          <w:lang w:eastAsia="ar-SA"/>
        </w:rPr>
      </w:pPr>
      <w:r>
        <w:rPr>
          <w:rFonts w:asciiTheme="minorHAnsi" w:hAnsiTheme="minorHAnsi"/>
          <w:kern w:val="2"/>
          <w:sz w:val="20"/>
          <w:szCs w:val="20"/>
          <w:lang w:eastAsia="ar-SA"/>
        </w:rPr>
        <w:t>do dyspozycji niezbędne zasoby</w:t>
      </w:r>
      <w:r w:rsidR="006173BB">
        <w:rPr>
          <w:rFonts w:asciiTheme="minorHAnsi" w:hAnsiTheme="minorHAnsi"/>
          <w:kern w:val="2"/>
          <w:sz w:val="20"/>
          <w:szCs w:val="20"/>
          <w:lang w:eastAsia="ar-SA"/>
        </w:rPr>
        <w:t xml:space="preserve"> </w:t>
      </w:r>
      <w:r w:rsidR="00A24363" w:rsidRPr="00FA0326">
        <w:rPr>
          <w:rFonts w:asciiTheme="minorHAnsi" w:hAnsiTheme="minorHAnsi" w:cs="Arial"/>
          <w:sz w:val="20"/>
          <w:szCs w:val="20"/>
        </w:rPr>
        <w:t>na okres korzystania z nich przy</w:t>
      </w:r>
      <w:r w:rsidR="00A24363" w:rsidRPr="00FA0326">
        <w:rPr>
          <w:rFonts w:asciiTheme="minorHAnsi" w:hAnsiTheme="minorHAnsi"/>
          <w:bCs/>
          <w:kern w:val="2"/>
          <w:sz w:val="20"/>
          <w:szCs w:val="20"/>
          <w:lang w:eastAsia="ar-SA"/>
        </w:rPr>
        <w:t xml:space="preserve"> wykonywaniu zamówienia </w:t>
      </w:r>
      <w:r w:rsidR="00A24363" w:rsidRPr="00FA0326">
        <w:rPr>
          <w:rFonts w:asciiTheme="minorHAnsi" w:hAnsiTheme="minorHAnsi" w:cs="Calibri"/>
          <w:sz w:val="20"/>
          <w:szCs w:val="20"/>
        </w:rPr>
        <w:t xml:space="preserve">pn. </w:t>
      </w:r>
      <w:r w:rsidR="00D66A71" w:rsidRPr="000B4EFA">
        <w:rPr>
          <w:rFonts w:asciiTheme="minorHAnsi" w:hAnsiTheme="minorHAnsi" w:cstheme="minorHAnsi"/>
          <w:sz w:val="20"/>
          <w:szCs w:val="20"/>
        </w:rPr>
        <w:t>„</w:t>
      </w:r>
      <w:r w:rsidR="00D66A71" w:rsidRPr="00FB730D">
        <w:rPr>
          <w:rFonts w:asciiTheme="minorHAnsi" w:hAnsiTheme="minorHAnsi" w:cstheme="minorHAnsi"/>
          <w:sz w:val="20"/>
          <w:szCs w:val="20"/>
        </w:rPr>
        <w:t xml:space="preserve">Remont dachu - świetlików </w:t>
      </w:r>
      <w:r w:rsidR="00181577">
        <w:rPr>
          <w:rFonts w:asciiTheme="minorHAnsi" w:hAnsiTheme="minorHAnsi" w:cstheme="minorHAnsi"/>
          <w:sz w:val="20"/>
          <w:szCs w:val="20"/>
        </w:rPr>
        <w:t xml:space="preserve">dachowych </w:t>
      </w:r>
      <w:bookmarkStart w:id="0" w:name="_GoBack"/>
      <w:bookmarkEnd w:id="0"/>
      <w:r w:rsidR="00D66A71" w:rsidRPr="00FB730D">
        <w:rPr>
          <w:rFonts w:asciiTheme="minorHAnsi" w:hAnsiTheme="minorHAnsi" w:cstheme="minorHAnsi"/>
          <w:sz w:val="20"/>
          <w:szCs w:val="20"/>
        </w:rPr>
        <w:t xml:space="preserve">nad Małą Sceną </w:t>
      </w:r>
      <w:r w:rsidR="00D66A71">
        <w:rPr>
          <w:rFonts w:asciiTheme="minorHAnsi" w:hAnsiTheme="minorHAnsi" w:cstheme="minorHAnsi"/>
          <w:sz w:val="20"/>
          <w:szCs w:val="20"/>
        </w:rPr>
        <w:t xml:space="preserve">Sali Koncertowej </w:t>
      </w:r>
      <w:r w:rsidR="00D66A71" w:rsidRPr="00FB730D">
        <w:rPr>
          <w:rFonts w:asciiTheme="minorHAnsi" w:hAnsiTheme="minorHAnsi" w:cstheme="minorHAnsi"/>
          <w:sz w:val="20"/>
          <w:szCs w:val="20"/>
        </w:rPr>
        <w:t>w Narodowym Centrum Polskiej Piosenki w Opolu - wymiana pokrycia i szklenia świetlików i klap dymowych w świetlikach</w:t>
      </w:r>
      <w:r w:rsidR="00D66A71">
        <w:rPr>
          <w:rFonts w:asciiTheme="minorHAnsi" w:hAnsiTheme="minorHAnsi" w:cstheme="minorHAnsi"/>
          <w:sz w:val="20"/>
          <w:szCs w:val="20"/>
        </w:rPr>
        <w:t>”</w:t>
      </w:r>
      <w:r w:rsidR="006173BB">
        <w:rPr>
          <w:rFonts w:asciiTheme="minorHAnsi" w:hAnsiTheme="minorHAnsi" w:cstheme="minorHAnsi"/>
          <w:sz w:val="20"/>
          <w:szCs w:val="20"/>
        </w:rPr>
        <w:t>, tj.:</w:t>
      </w:r>
    </w:p>
    <w:p w:rsidR="00A24363" w:rsidRPr="00D66A71" w:rsidRDefault="006173BB" w:rsidP="00D66A71">
      <w:pPr>
        <w:pStyle w:val="Akapitzlist"/>
        <w:widowControl w:val="0"/>
        <w:numPr>
          <w:ilvl w:val="3"/>
          <w:numId w:val="31"/>
        </w:numPr>
        <w:suppressAutoHyphens/>
        <w:spacing w:before="100" w:beforeAutospacing="1" w:after="360"/>
        <w:ind w:left="426"/>
        <w:rPr>
          <w:rFonts w:asciiTheme="minorHAnsi" w:hAnsiTheme="minorHAnsi" w:cstheme="minorHAnsi"/>
          <w:kern w:val="2"/>
          <w:sz w:val="20"/>
          <w:szCs w:val="20"/>
          <w:lang w:eastAsia="ar-SA"/>
        </w:rPr>
      </w:pPr>
      <w:r w:rsidRPr="006173BB">
        <w:rPr>
          <w:rFonts w:asciiTheme="minorHAnsi" w:eastAsia="TimesNewRoman" w:hAnsiTheme="minorHAnsi" w:cstheme="minorHAnsi"/>
          <w:sz w:val="20"/>
          <w:szCs w:val="20"/>
          <w:lang w:eastAsia="pl-PL"/>
        </w:rPr>
        <w:t>Zakres dostępnych Wykonawcy zasobów podmiotu udostępniającego zasoby jest następujący:</w:t>
      </w:r>
    </w:p>
    <w:p w:rsidR="00D66A71" w:rsidRPr="006173BB" w:rsidRDefault="00D66A71" w:rsidP="00D66A71">
      <w:pPr>
        <w:pStyle w:val="Akapitzlist"/>
        <w:widowControl w:val="0"/>
        <w:suppressAutoHyphens/>
        <w:spacing w:before="100" w:beforeAutospacing="1" w:after="360"/>
        <w:ind w:left="426"/>
        <w:rPr>
          <w:rFonts w:asciiTheme="minorHAnsi" w:hAnsiTheme="minorHAnsi" w:cstheme="minorHAnsi"/>
          <w:kern w:val="2"/>
          <w:sz w:val="20"/>
          <w:szCs w:val="20"/>
          <w:lang w:eastAsia="ar-SA"/>
        </w:rPr>
      </w:pPr>
    </w:p>
    <w:p w:rsidR="00A24363" w:rsidRPr="006173BB" w:rsidRDefault="00A24363" w:rsidP="00D66A71">
      <w:pPr>
        <w:pStyle w:val="Akapitzlist"/>
        <w:widowControl w:val="0"/>
        <w:suppressAutoHyphens/>
        <w:spacing w:before="100" w:beforeAutospacing="1" w:after="100" w:afterAutospacing="1"/>
        <w:ind w:left="426"/>
        <w:rPr>
          <w:rFonts w:asciiTheme="minorHAnsi" w:hAnsiTheme="minorHAnsi" w:cstheme="minorHAnsi"/>
          <w:kern w:val="2"/>
          <w:sz w:val="20"/>
          <w:szCs w:val="20"/>
          <w:lang w:eastAsia="ar-SA"/>
        </w:rPr>
      </w:pPr>
      <w:r w:rsidRPr="006173B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:rsidR="00A24363" w:rsidRDefault="006173BB" w:rsidP="00D66A71">
      <w:pPr>
        <w:pStyle w:val="Akapitzlist"/>
        <w:widowControl w:val="0"/>
        <w:numPr>
          <w:ilvl w:val="3"/>
          <w:numId w:val="31"/>
        </w:numPr>
        <w:suppressAutoHyphens/>
        <w:spacing w:before="100" w:beforeAutospacing="1" w:after="100" w:afterAutospacing="1"/>
        <w:ind w:left="426"/>
        <w:rPr>
          <w:rFonts w:asciiTheme="minorHAnsi" w:hAnsiTheme="minorHAnsi"/>
          <w:kern w:val="2"/>
          <w:sz w:val="20"/>
          <w:szCs w:val="20"/>
          <w:lang w:eastAsia="ar-SA"/>
        </w:rPr>
      </w:pPr>
      <w:r>
        <w:rPr>
          <w:rFonts w:asciiTheme="minorHAnsi" w:hAnsiTheme="minorHAnsi" w:cstheme="minorHAnsi"/>
          <w:sz w:val="20"/>
          <w:szCs w:val="20"/>
          <w:lang w:eastAsia="pl-PL"/>
        </w:rPr>
        <w:t>S</w:t>
      </w:r>
      <w:r w:rsidRPr="0026656C">
        <w:rPr>
          <w:rFonts w:asciiTheme="minorHAnsi" w:hAnsiTheme="minorHAnsi" w:cstheme="minorHAnsi"/>
          <w:sz w:val="20"/>
          <w:szCs w:val="20"/>
          <w:lang w:eastAsia="pl-PL"/>
        </w:rPr>
        <w:t xml:space="preserve">posób i okres udostępnienia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ww. </w:t>
      </w:r>
      <w:r w:rsidRPr="0026656C">
        <w:rPr>
          <w:rFonts w:asciiTheme="minorHAnsi" w:hAnsiTheme="minorHAnsi" w:cstheme="minorHAnsi"/>
          <w:sz w:val="20"/>
          <w:szCs w:val="20"/>
          <w:lang w:eastAsia="pl-PL"/>
        </w:rPr>
        <w:t>Wykonawcy i wykorzystania przez niego zasobów podmiotu udostępniającego te zasoby przy wykonywaniu zamówienia</w:t>
      </w:r>
      <w:r w:rsidR="00A24363" w:rsidRPr="00FA0326">
        <w:rPr>
          <w:rFonts w:asciiTheme="minorHAnsi" w:hAnsiTheme="minorHAnsi"/>
          <w:kern w:val="2"/>
          <w:sz w:val="20"/>
          <w:szCs w:val="20"/>
          <w:lang w:eastAsia="ar-SA"/>
        </w:rPr>
        <w:t xml:space="preserve"> </w:t>
      </w:r>
      <w:r w:rsidRPr="006173BB">
        <w:rPr>
          <w:rFonts w:asciiTheme="minorHAnsi" w:eastAsia="TimesNewRoman" w:hAnsiTheme="minorHAnsi" w:cstheme="minorHAnsi"/>
          <w:sz w:val="20"/>
          <w:szCs w:val="20"/>
          <w:lang w:eastAsia="pl-PL"/>
        </w:rPr>
        <w:t>jest następujący</w:t>
      </w:r>
      <w:r w:rsidR="00A24363" w:rsidRPr="00FA0326">
        <w:rPr>
          <w:rFonts w:asciiTheme="minorHAnsi" w:hAnsiTheme="minorHAnsi"/>
          <w:kern w:val="2"/>
          <w:sz w:val="20"/>
          <w:szCs w:val="20"/>
          <w:lang w:eastAsia="ar-SA"/>
        </w:rPr>
        <w:t xml:space="preserve">: </w:t>
      </w:r>
    </w:p>
    <w:p w:rsidR="00D66A71" w:rsidRPr="00FA0326" w:rsidRDefault="00D66A71" w:rsidP="00D66A71">
      <w:pPr>
        <w:pStyle w:val="Akapitzlist"/>
        <w:widowControl w:val="0"/>
        <w:suppressAutoHyphens/>
        <w:spacing w:before="100" w:beforeAutospacing="1" w:after="100" w:afterAutospacing="1"/>
        <w:ind w:left="426"/>
        <w:rPr>
          <w:rFonts w:asciiTheme="minorHAnsi" w:hAnsiTheme="minorHAnsi"/>
          <w:kern w:val="2"/>
          <w:sz w:val="20"/>
          <w:szCs w:val="20"/>
          <w:lang w:eastAsia="ar-SA"/>
        </w:rPr>
      </w:pPr>
    </w:p>
    <w:p w:rsidR="00A24363" w:rsidRPr="00FA0326" w:rsidRDefault="00A24363" w:rsidP="00A24363">
      <w:pPr>
        <w:pStyle w:val="Akapitzlist"/>
        <w:widowControl w:val="0"/>
        <w:suppressAutoHyphens/>
        <w:spacing w:before="100" w:beforeAutospacing="1" w:after="100" w:afterAutospacing="1"/>
        <w:ind w:left="426"/>
        <w:rPr>
          <w:rFonts w:asciiTheme="minorHAnsi" w:hAnsiTheme="minorHAnsi"/>
          <w:kern w:val="2"/>
          <w:sz w:val="20"/>
          <w:szCs w:val="20"/>
          <w:lang w:eastAsia="ar-SA"/>
        </w:rPr>
      </w:pPr>
      <w:r w:rsidRPr="00FA0326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:rsidR="00A24363" w:rsidRDefault="006173BB" w:rsidP="00D67797">
      <w:pPr>
        <w:pStyle w:val="Akapitzlist"/>
        <w:widowControl w:val="0"/>
        <w:numPr>
          <w:ilvl w:val="3"/>
          <w:numId w:val="31"/>
        </w:numPr>
        <w:suppressAutoHyphens/>
        <w:spacing w:before="100" w:beforeAutospacing="1" w:after="100" w:afterAutospacing="1"/>
        <w:ind w:left="426"/>
        <w:rPr>
          <w:rFonts w:asciiTheme="minorHAnsi" w:hAnsiTheme="minorHAnsi"/>
          <w:kern w:val="2"/>
          <w:sz w:val="20"/>
          <w:szCs w:val="20"/>
          <w:lang w:eastAsia="ar-SA"/>
        </w:rPr>
      </w:pPr>
      <w:r>
        <w:rPr>
          <w:rFonts w:asciiTheme="minorHAnsi" w:hAnsiTheme="minorHAnsi" w:cstheme="minorHAnsi"/>
          <w:sz w:val="20"/>
          <w:szCs w:val="20"/>
          <w:lang w:eastAsia="pl-PL"/>
        </w:rPr>
        <w:t>C</w:t>
      </w:r>
      <w:r w:rsidRPr="00EF71A7">
        <w:rPr>
          <w:rFonts w:asciiTheme="minorHAnsi" w:hAnsiTheme="minorHAnsi" w:cstheme="minorHAnsi"/>
          <w:sz w:val="20"/>
          <w:szCs w:val="20"/>
          <w:lang w:eastAsia="pl-PL"/>
        </w:rPr>
        <w:t>zy i w jakim zakresie podmiot udostępniający zasoby, na zdolnościach którego Wykonawca polega w</w:t>
      </w:r>
      <w:r w:rsidR="00860809"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EF71A7">
        <w:rPr>
          <w:rFonts w:asciiTheme="minorHAnsi" w:hAnsiTheme="minorHAnsi" w:cstheme="minorHAnsi"/>
          <w:sz w:val="20"/>
          <w:szCs w:val="20"/>
          <w:lang w:eastAsia="pl-PL"/>
        </w:rPr>
        <w:t>odniesieniu do warunków udziału w postępowaniu dotyczących wykształcenia, kwalifikacji zawodowych lub</w:t>
      </w:r>
      <w:r w:rsidR="00860809"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EF71A7">
        <w:rPr>
          <w:rFonts w:asciiTheme="minorHAnsi" w:hAnsiTheme="minorHAnsi" w:cstheme="minorHAnsi"/>
          <w:sz w:val="20"/>
          <w:szCs w:val="20"/>
          <w:lang w:eastAsia="pl-PL"/>
        </w:rPr>
        <w:t>doświadczenia, zrealizuje roboty budowlane, któ</w:t>
      </w:r>
      <w:r>
        <w:rPr>
          <w:rFonts w:asciiTheme="minorHAnsi" w:hAnsiTheme="minorHAnsi" w:cstheme="minorHAnsi"/>
          <w:sz w:val="20"/>
          <w:szCs w:val="20"/>
          <w:lang w:eastAsia="pl-PL"/>
        </w:rPr>
        <w:t>rych wskazane zdolności dotyczą</w:t>
      </w:r>
      <w:r w:rsidR="00A24363" w:rsidRPr="006173BB">
        <w:rPr>
          <w:rFonts w:asciiTheme="minorHAnsi" w:hAnsiTheme="minorHAnsi"/>
          <w:kern w:val="2"/>
          <w:sz w:val="20"/>
          <w:szCs w:val="20"/>
          <w:lang w:eastAsia="ar-SA"/>
        </w:rPr>
        <w:t>:</w:t>
      </w:r>
    </w:p>
    <w:p w:rsidR="00D66A71" w:rsidRPr="006173BB" w:rsidRDefault="00D66A71" w:rsidP="00D66A71">
      <w:pPr>
        <w:pStyle w:val="Akapitzlist"/>
        <w:widowControl w:val="0"/>
        <w:suppressAutoHyphens/>
        <w:spacing w:before="100" w:beforeAutospacing="1" w:after="100" w:afterAutospacing="1"/>
        <w:ind w:left="426"/>
        <w:rPr>
          <w:rFonts w:asciiTheme="minorHAnsi" w:hAnsiTheme="minorHAnsi"/>
          <w:kern w:val="2"/>
          <w:sz w:val="20"/>
          <w:szCs w:val="20"/>
          <w:lang w:eastAsia="ar-SA"/>
        </w:rPr>
      </w:pPr>
    </w:p>
    <w:p w:rsidR="00A24363" w:rsidRPr="00FA0326" w:rsidRDefault="00A24363" w:rsidP="00A24363">
      <w:pPr>
        <w:pStyle w:val="Akapitzlist"/>
        <w:widowControl w:val="0"/>
        <w:suppressAutoHyphens/>
        <w:spacing w:before="100" w:beforeAutospacing="1" w:after="100" w:afterAutospacing="1"/>
        <w:ind w:left="426"/>
        <w:rPr>
          <w:rFonts w:asciiTheme="minorHAnsi" w:hAnsiTheme="minorHAnsi"/>
          <w:kern w:val="2"/>
          <w:sz w:val="20"/>
          <w:szCs w:val="20"/>
          <w:lang w:eastAsia="ar-SA"/>
        </w:rPr>
      </w:pPr>
      <w:r w:rsidRPr="00FA0326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:rsidR="00A24363" w:rsidRPr="00FA0326" w:rsidRDefault="00A24363" w:rsidP="00A24363">
      <w:pPr>
        <w:widowControl w:val="0"/>
        <w:suppressAutoHyphens/>
        <w:spacing w:line="276" w:lineRule="auto"/>
        <w:rPr>
          <w:rFonts w:asciiTheme="minorHAnsi" w:hAnsiTheme="minorHAnsi"/>
          <w:kern w:val="2"/>
          <w:sz w:val="20"/>
          <w:szCs w:val="20"/>
          <w:lang w:eastAsia="ar-SA"/>
        </w:rPr>
      </w:pPr>
    </w:p>
    <w:p w:rsidR="00A24363" w:rsidRPr="00FA0326" w:rsidRDefault="00A24363" w:rsidP="00A24363">
      <w:pPr>
        <w:spacing w:line="276" w:lineRule="auto"/>
        <w:rPr>
          <w:rFonts w:asciiTheme="minorHAnsi" w:hAnsiTheme="minorHAnsi" w:cs="Calibri"/>
          <w:sz w:val="20"/>
          <w:szCs w:val="20"/>
        </w:rPr>
      </w:pPr>
    </w:p>
    <w:p w:rsidR="00A24363" w:rsidRDefault="00A24363" w:rsidP="00A24363">
      <w:pPr>
        <w:tabs>
          <w:tab w:val="left" w:pos="4678"/>
        </w:tabs>
        <w:rPr>
          <w:rFonts w:asciiTheme="minorHAnsi" w:hAnsiTheme="minorHAnsi" w:cs="Calibri"/>
          <w:sz w:val="20"/>
          <w:szCs w:val="20"/>
        </w:rPr>
      </w:pPr>
    </w:p>
    <w:p w:rsidR="0044166D" w:rsidRDefault="0044166D" w:rsidP="00A24363">
      <w:pPr>
        <w:tabs>
          <w:tab w:val="left" w:pos="4678"/>
        </w:tabs>
        <w:rPr>
          <w:rFonts w:asciiTheme="minorHAnsi" w:hAnsiTheme="minorHAnsi" w:cs="Calibri"/>
          <w:sz w:val="20"/>
          <w:szCs w:val="20"/>
        </w:rPr>
      </w:pPr>
    </w:p>
    <w:p w:rsidR="0044166D" w:rsidRPr="00FA0326" w:rsidRDefault="0044166D" w:rsidP="00A24363">
      <w:pPr>
        <w:tabs>
          <w:tab w:val="left" w:pos="4678"/>
        </w:tabs>
        <w:rPr>
          <w:rFonts w:asciiTheme="minorHAnsi" w:hAnsiTheme="minorHAnsi" w:cs="Calibri"/>
          <w:sz w:val="20"/>
          <w:szCs w:val="20"/>
        </w:rPr>
      </w:pPr>
    </w:p>
    <w:p w:rsidR="00EF64AB" w:rsidRPr="008B763D" w:rsidRDefault="00EF64AB" w:rsidP="00EF64AB">
      <w:pPr>
        <w:jc w:val="right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</w:rPr>
        <w:t>……………………….……………….….………………………………………………</w:t>
      </w:r>
    </w:p>
    <w:p w:rsidR="00EF64AB" w:rsidRPr="008B763D" w:rsidRDefault="00EF64AB" w:rsidP="00EF64AB">
      <w:pPr>
        <w:jc w:val="right"/>
        <w:rPr>
          <w:rFonts w:asciiTheme="minorHAnsi" w:hAnsiTheme="minorHAnsi" w:cstheme="minorHAnsi"/>
          <w:sz w:val="16"/>
          <w:szCs w:val="16"/>
        </w:rPr>
      </w:pPr>
      <w:r w:rsidRPr="008B763D">
        <w:rPr>
          <w:rFonts w:asciiTheme="minorHAnsi" w:hAnsiTheme="minorHAnsi" w:cstheme="minorHAnsi"/>
          <w:sz w:val="16"/>
          <w:szCs w:val="16"/>
        </w:rPr>
        <w:t xml:space="preserve">kwalifikowany podpis elektroniczny lub podpis zaufany </w:t>
      </w:r>
      <w:r>
        <w:rPr>
          <w:rFonts w:asciiTheme="minorHAnsi" w:hAnsiTheme="minorHAnsi" w:cstheme="minorHAnsi"/>
          <w:sz w:val="16"/>
          <w:szCs w:val="16"/>
        </w:rPr>
        <w:br/>
      </w:r>
      <w:r w:rsidRPr="008B763D">
        <w:rPr>
          <w:rFonts w:asciiTheme="minorHAnsi" w:hAnsiTheme="minorHAnsi" w:cstheme="minorHAnsi"/>
          <w:sz w:val="16"/>
          <w:szCs w:val="16"/>
        </w:rPr>
        <w:t xml:space="preserve">lub podpis osobisty </w:t>
      </w:r>
      <w:r>
        <w:rPr>
          <w:rFonts w:asciiTheme="minorHAnsi" w:hAnsiTheme="minorHAnsi" w:cstheme="minorHAnsi"/>
          <w:sz w:val="16"/>
          <w:szCs w:val="16"/>
        </w:rPr>
        <w:t>osoby/osób upoważnionych</w:t>
      </w:r>
    </w:p>
    <w:p w:rsidR="003D5284" w:rsidRPr="0044166D" w:rsidRDefault="003D5284" w:rsidP="00746EC9">
      <w:pPr>
        <w:spacing w:after="200" w:line="276" w:lineRule="auto"/>
        <w:jc w:val="left"/>
        <w:rPr>
          <w:rFonts w:asciiTheme="minorHAnsi" w:hAnsiTheme="minorHAnsi" w:cstheme="minorHAnsi"/>
          <w:b/>
          <w:sz w:val="20"/>
          <w:szCs w:val="20"/>
        </w:rPr>
      </w:pPr>
    </w:p>
    <w:sectPr w:rsidR="003D5284" w:rsidRPr="0044166D" w:rsidSect="00D02F1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B78" w:rsidRDefault="00E72B78" w:rsidP="00EB3FD5">
      <w:r>
        <w:separator/>
      </w:r>
    </w:p>
  </w:endnote>
  <w:endnote w:type="continuationSeparator" w:id="0">
    <w:p w:rsidR="00E72B78" w:rsidRDefault="00E72B78" w:rsidP="00EB3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charset w:val="00"/>
    <w:family w:val="auto"/>
    <w:pitch w:val="variable"/>
  </w:font>
  <w:font w:name="TimesNewRomanPSMT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27B" w:rsidRDefault="0026627B" w:rsidP="006642F8">
    <w:pPr>
      <w:pStyle w:val="Stopka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--------------------------------------------------------------------------------------------------------------------------------------------------------------------------------------------</w:t>
    </w:r>
    <w:r w:rsidR="009176F3">
      <w:rPr>
        <w:rFonts w:asciiTheme="minorHAnsi" w:hAnsiTheme="minorHAnsi" w:cstheme="minorHAnsi"/>
        <w:sz w:val="16"/>
        <w:szCs w:val="16"/>
      </w:rPr>
      <w:t>---</w:t>
    </w:r>
    <w:r>
      <w:rPr>
        <w:rFonts w:asciiTheme="minorHAnsi" w:hAnsiTheme="minorHAnsi" w:cstheme="minorHAnsi"/>
        <w:sz w:val="16"/>
        <w:szCs w:val="16"/>
      </w:rPr>
      <w:t>----</w:t>
    </w:r>
  </w:p>
  <w:p w:rsidR="0026627B" w:rsidRPr="006642F8" w:rsidRDefault="0026627B" w:rsidP="006642F8">
    <w:pPr>
      <w:pStyle w:val="Stopka"/>
    </w:pPr>
    <w:r w:rsidRPr="00FF42FC">
      <w:rPr>
        <w:rFonts w:asciiTheme="minorHAnsi" w:hAnsiTheme="minorHAnsi" w:cstheme="minorHAnsi"/>
        <w:sz w:val="16"/>
        <w:szCs w:val="16"/>
      </w:rPr>
      <w:t>Specyfikacja Warunków Zamówienia</w:t>
    </w:r>
    <w:r w:rsidRPr="00FF42FC"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FF42FC">
      <w:rPr>
        <w:rFonts w:asciiTheme="minorHAnsi" w:hAnsiTheme="minorHAnsi" w:cstheme="minorHAnsi"/>
        <w:bCs/>
        <w:smallCaps/>
        <w:spacing w:val="5"/>
        <w:sz w:val="16"/>
        <w:szCs w:val="16"/>
      </w:rPr>
      <w:t xml:space="preserve">Strona </w:t>
    </w:r>
    <w:r w:rsidRPr="00FF42FC">
      <w:rPr>
        <w:rFonts w:asciiTheme="minorHAnsi" w:hAnsiTheme="minorHAnsi" w:cstheme="minorHAnsi"/>
        <w:bCs/>
        <w:smallCaps/>
        <w:spacing w:val="5"/>
        <w:sz w:val="16"/>
        <w:szCs w:val="16"/>
      </w:rPr>
      <w:fldChar w:fldCharType="begin"/>
    </w:r>
    <w:r w:rsidRPr="00FF42FC">
      <w:rPr>
        <w:rFonts w:asciiTheme="minorHAnsi" w:hAnsiTheme="minorHAnsi" w:cstheme="minorHAnsi"/>
        <w:bCs/>
        <w:smallCaps/>
        <w:spacing w:val="5"/>
        <w:sz w:val="16"/>
        <w:szCs w:val="16"/>
      </w:rPr>
      <w:instrText>PAGE  \* Arabic  \* MERGEFORMAT</w:instrText>
    </w:r>
    <w:r w:rsidRPr="00FF42FC">
      <w:rPr>
        <w:rFonts w:asciiTheme="minorHAnsi" w:hAnsiTheme="minorHAnsi" w:cstheme="minorHAnsi"/>
        <w:bCs/>
        <w:smallCaps/>
        <w:spacing w:val="5"/>
        <w:sz w:val="16"/>
        <w:szCs w:val="16"/>
      </w:rPr>
      <w:fldChar w:fldCharType="separate"/>
    </w:r>
    <w:r w:rsidR="0044166D">
      <w:rPr>
        <w:rFonts w:asciiTheme="minorHAnsi" w:hAnsiTheme="minorHAnsi" w:cstheme="minorHAnsi"/>
        <w:bCs/>
        <w:smallCaps/>
        <w:noProof/>
        <w:spacing w:val="5"/>
        <w:sz w:val="16"/>
        <w:szCs w:val="16"/>
      </w:rPr>
      <w:t>2</w:t>
    </w:r>
    <w:r w:rsidRPr="00FF42FC">
      <w:rPr>
        <w:rFonts w:asciiTheme="minorHAnsi" w:hAnsiTheme="minorHAnsi" w:cstheme="minorHAnsi"/>
        <w:bCs/>
        <w:smallCaps/>
        <w:spacing w:val="5"/>
        <w:sz w:val="16"/>
        <w:szCs w:val="16"/>
      </w:rPr>
      <w:fldChar w:fldCharType="end"/>
    </w:r>
    <w:r w:rsidRPr="00FF42FC">
      <w:rPr>
        <w:rFonts w:asciiTheme="minorHAnsi" w:hAnsiTheme="minorHAnsi" w:cstheme="minorHAnsi"/>
        <w:bCs/>
        <w:smallCaps/>
        <w:spacing w:val="5"/>
        <w:sz w:val="16"/>
        <w:szCs w:val="16"/>
      </w:rPr>
      <w:t xml:space="preserve"> z </w:t>
    </w:r>
    <w:r w:rsidRPr="00FF42FC">
      <w:rPr>
        <w:rFonts w:asciiTheme="minorHAnsi" w:hAnsiTheme="minorHAnsi" w:cstheme="minorHAnsi"/>
        <w:noProof/>
        <w:sz w:val="16"/>
        <w:szCs w:val="16"/>
      </w:rPr>
      <w:fldChar w:fldCharType="begin"/>
    </w:r>
    <w:r w:rsidRPr="00FF42FC">
      <w:rPr>
        <w:rFonts w:asciiTheme="minorHAnsi" w:hAnsiTheme="minorHAnsi" w:cstheme="minorHAnsi"/>
        <w:noProof/>
        <w:sz w:val="16"/>
        <w:szCs w:val="16"/>
      </w:rPr>
      <w:instrText>NUMPAGES  \* Arabic  \* MERGEFORMAT</w:instrText>
    </w:r>
    <w:r w:rsidRPr="00FF42FC">
      <w:rPr>
        <w:rFonts w:asciiTheme="minorHAnsi" w:hAnsiTheme="minorHAnsi" w:cstheme="minorHAnsi"/>
        <w:noProof/>
        <w:sz w:val="16"/>
        <w:szCs w:val="16"/>
      </w:rPr>
      <w:fldChar w:fldCharType="separate"/>
    </w:r>
    <w:r w:rsidR="0044166D">
      <w:rPr>
        <w:rFonts w:asciiTheme="minorHAnsi" w:hAnsiTheme="minorHAnsi" w:cstheme="minorHAnsi"/>
        <w:noProof/>
        <w:sz w:val="16"/>
        <w:szCs w:val="16"/>
      </w:rPr>
      <w:t>2</w:t>
    </w:r>
    <w:r w:rsidRPr="00FF42FC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66D" w:rsidRDefault="0044166D" w:rsidP="0044166D">
    <w:pPr>
      <w:pStyle w:val="Stopka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---------------------------------------------------------------------------------------------------------------------------------------------------------------------------------------------------</w:t>
    </w:r>
  </w:p>
  <w:p w:rsidR="0044166D" w:rsidRDefault="0044166D">
    <w:pPr>
      <w:pStyle w:val="Stopka"/>
    </w:pPr>
    <w:r w:rsidRPr="00EF64AB">
      <w:rPr>
        <w:rFonts w:asciiTheme="minorHAnsi" w:hAnsiTheme="minorHAnsi" w:cstheme="minorHAnsi"/>
        <w:b/>
        <w:sz w:val="16"/>
        <w:szCs w:val="16"/>
      </w:rPr>
      <w:t xml:space="preserve">Uwaga: </w:t>
    </w:r>
    <w:r w:rsidRPr="00EF64AB">
      <w:rPr>
        <w:rFonts w:asciiTheme="minorHAnsi" w:hAnsiTheme="minorHAnsi" w:cstheme="minorHAnsi"/>
        <w:sz w:val="16"/>
        <w:szCs w:val="16"/>
      </w:rPr>
      <w:t xml:space="preserve">W przypadku korzystania z </w:t>
    </w:r>
    <w:r>
      <w:rPr>
        <w:rFonts w:asciiTheme="minorHAnsi" w:hAnsiTheme="minorHAnsi" w:cstheme="minorHAnsi"/>
        <w:sz w:val="16"/>
        <w:szCs w:val="16"/>
      </w:rPr>
      <w:t>zasobów</w:t>
    </w:r>
    <w:r w:rsidRPr="00EF64AB">
      <w:rPr>
        <w:rFonts w:asciiTheme="minorHAnsi" w:hAnsiTheme="minorHAnsi" w:cstheme="minorHAnsi"/>
        <w:sz w:val="16"/>
        <w:szCs w:val="16"/>
      </w:rPr>
      <w:t xml:space="preserve"> więcej niż jednej firmy, powyższe zobowiązanie jest drukiem do wielokrotnego wykorzystania.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B78" w:rsidRDefault="00E72B78" w:rsidP="00EB3FD5">
      <w:r>
        <w:separator/>
      </w:r>
    </w:p>
  </w:footnote>
  <w:footnote w:type="continuationSeparator" w:id="0">
    <w:p w:rsidR="00E72B78" w:rsidRDefault="00E72B78" w:rsidP="00EB3F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27B" w:rsidRPr="005706A3" w:rsidRDefault="0026627B" w:rsidP="006642F8">
    <w:pPr>
      <w:pStyle w:val="Tekstpodstawowy"/>
      <w:jc w:val="center"/>
      <w:rPr>
        <w:rFonts w:cs="Calibri"/>
        <w:sz w:val="16"/>
        <w:szCs w:val="16"/>
      </w:rPr>
    </w:pPr>
    <w:r w:rsidRPr="005706A3"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  <w:t xml:space="preserve">Oznaczenie sprawy: </w:t>
    </w:r>
    <w:r w:rsidRPr="005706A3">
      <w:rPr>
        <w:rFonts w:cs="Calibri"/>
        <w:bCs/>
        <w:sz w:val="16"/>
        <w:szCs w:val="16"/>
      </w:rPr>
      <w:t>AD.381.</w:t>
    </w:r>
    <w:r>
      <w:rPr>
        <w:rFonts w:cs="Calibri"/>
        <w:bCs/>
        <w:sz w:val="16"/>
        <w:szCs w:val="16"/>
      </w:rPr>
      <w:t>1.</w:t>
    </w:r>
    <w:r w:rsidRPr="005706A3">
      <w:rPr>
        <w:rFonts w:cs="Calibri"/>
        <w:bCs/>
        <w:sz w:val="16"/>
        <w:szCs w:val="16"/>
      </w:rPr>
      <w:t>202</w:t>
    </w:r>
    <w:r>
      <w:rPr>
        <w:rFonts w:cs="Calibri"/>
        <w:bCs/>
        <w:sz w:val="16"/>
        <w:szCs w:val="16"/>
      </w:rPr>
      <w:t>4</w:t>
    </w:r>
  </w:p>
  <w:p w:rsidR="0026627B" w:rsidRPr="005706A3" w:rsidRDefault="0026627B" w:rsidP="006642F8">
    <w:pPr>
      <w:pStyle w:val="Nagwek"/>
      <w:rPr>
        <w:sz w:val="16"/>
        <w:szCs w:val="16"/>
      </w:rPr>
    </w:pPr>
    <w:r w:rsidRPr="005706A3">
      <w:rPr>
        <w:rFonts w:asciiTheme="minorHAnsi" w:eastAsia="Courier New" w:hAnsiTheme="minorHAnsi" w:cs="Calibri"/>
        <w:sz w:val="16"/>
        <w:szCs w:val="16"/>
      </w:rPr>
      <w:t>_______________________________________________________________________________________________________________________</w:t>
    </w:r>
  </w:p>
  <w:p w:rsidR="0026627B" w:rsidRPr="006642F8" w:rsidRDefault="0026627B">
    <w:pPr>
      <w:pStyle w:val="Nagwek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66D" w:rsidRPr="005706A3" w:rsidRDefault="0044166D" w:rsidP="0044166D">
    <w:pPr>
      <w:pStyle w:val="Tekstpodstawowy"/>
      <w:jc w:val="right"/>
      <w:rPr>
        <w:rFonts w:cs="Calibri"/>
        <w:sz w:val="16"/>
        <w:szCs w:val="16"/>
      </w:rPr>
    </w:pPr>
    <w:r w:rsidRPr="005706A3"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  <w:t xml:space="preserve">Oznaczenie sprawy: </w:t>
    </w:r>
    <w:r w:rsidRPr="005706A3">
      <w:rPr>
        <w:rFonts w:cs="Calibri"/>
        <w:bCs/>
        <w:sz w:val="16"/>
        <w:szCs w:val="16"/>
      </w:rPr>
      <w:t>AD.381.</w:t>
    </w:r>
    <w:r w:rsidR="00231032">
      <w:rPr>
        <w:rFonts w:cs="Calibri"/>
        <w:bCs/>
        <w:sz w:val="16"/>
        <w:szCs w:val="16"/>
      </w:rPr>
      <w:t>1</w:t>
    </w:r>
    <w:r>
      <w:rPr>
        <w:rFonts w:cs="Calibri"/>
        <w:bCs/>
        <w:sz w:val="16"/>
        <w:szCs w:val="16"/>
      </w:rPr>
      <w:t>.</w:t>
    </w:r>
    <w:r w:rsidRPr="005706A3">
      <w:rPr>
        <w:rFonts w:cs="Calibri"/>
        <w:bCs/>
        <w:sz w:val="16"/>
        <w:szCs w:val="16"/>
      </w:rPr>
      <w:t>202</w:t>
    </w:r>
    <w:r w:rsidR="00231032">
      <w:rPr>
        <w:rFonts w:cs="Calibri"/>
        <w:bCs/>
        <w:sz w:val="16"/>
        <w:szCs w:val="16"/>
      </w:rPr>
      <w:t>5</w:t>
    </w:r>
  </w:p>
  <w:p w:rsidR="0044166D" w:rsidRPr="0044166D" w:rsidRDefault="0044166D">
    <w:pPr>
      <w:pStyle w:val="Nagwek"/>
      <w:rPr>
        <w:sz w:val="16"/>
        <w:szCs w:val="16"/>
      </w:rPr>
    </w:pPr>
    <w:r w:rsidRPr="005706A3">
      <w:rPr>
        <w:rFonts w:asciiTheme="minorHAnsi" w:eastAsia="Courier New" w:hAnsiTheme="minorHAnsi" w:cs="Calibri"/>
        <w:sz w:val="16"/>
        <w:szCs w:val="16"/>
      </w:rPr>
      <w:t>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6"/>
    <w:multiLevelType w:val="singleLevel"/>
    <w:tmpl w:val="00000006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Calibri"/>
        <w:bCs/>
      </w:rPr>
    </w:lvl>
  </w:abstractNum>
  <w:abstractNum w:abstractNumId="2">
    <w:nsid w:val="0000000C"/>
    <w:multiLevelType w:val="singleLevel"/>
    <w:tmpl w:val="0000000C"/>
    <w:name w:val="WW8Num21"/>
    <w:lvl w:ilvl="0">
      <w:start w:val="1"/>
      <w:numFmt w:val="decimal"/>
      <w:lvlText w:val="2.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</w:abstractNum>
  <w:abstractNum w:abstractNumId="3">
    <w:nsid w:val="00000013"/>
    <w:multiLevelType w:val="singleLevel"/>
    <w:tmpl w:val="00000013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1570" w:hanging="360"/>
      </w:pPr>
      <w:rPr>
        <w:rFonts w:cs="Calibri"/>
        <w:color w:val="171717"/>
      </w:rPr>
    </w:lvl>
  </w:abstractNum>
  <w:abstractNum w:abstractNumId="4">
    <w:nsid w:val="00000019"/>
    <w:multiLevelType w:val="singleLevel"/>
    <w:tmpl w:val="00000019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930" w:hanging="360"/>
      </w:pPr>
      <w:rPr>
        <w:rFonts w:cs="Times New Roman" w:hint="default"/>
      </w:rPr>
    </w:lvl>
  </w:abstractNum>
  <w:abstractNum w:abstractNumId="5">
    <w:nsid w:val="00000023"/>
    <w:multiLevelType w:val="multilevel"/>
    <w:tmpl w:val="0000002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1C4676F"/>
    <w:multiLevelType w:val="hybridMultilevel"/>
    <w:tmpl w:val="F476F680"/>
    <w:lvl w:ilvl="0" w:tplc="2D1012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B52C0B32"/>
    <w:lvl w:ilvl="0" w:tplc="C02E4D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664C22"/>
    <w:multiLevelType w:val="hybridMultilevel"/>
    <w:tmpl w:val="CDD06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C7A9442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A047D5"/>
    <w:multiLevelType w:val="hybridMultilevel"/>
    <w:tmpl w:val="C0D43696"/>
    <w:name w:val="WW8Num13522232"/>
    <w:lvl w:ilvl="0" w:tplc="0D1C4B08">
      <w:start w:val="1"/>
      <w:numFmt w:val="decimal"/>
      <w:lvlText w:val="19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0">
    <w:nsid w:val="0C833FE4"/>
    <w:multiLevelType w:val="multilevel"/>
    <w:tmpl w:val="B8865C54"/>
    <w:styleLink w:val="WWNum7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0EC42F39"/>
    <w:multiLevelType w:val="hybridMultilevel"/>
    <w:tmpl w:val="BB9E2930"/>
    <w:name w:val="WW8Num1352222"/>
    <w:lvl w:ilvl="0" w:tplc="C4EE52DC">
      <w:start w:val="1"/>
      <w:numFmt w:val="decimal"/>
      <w:lvlText w:val="18.%1."/>
      <w:lvlJc w:val="left"/>
      <w:pPr>
        <w:ind w:left="206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E10D54"/>
    <w:multiLevelType w:val="hybridMultilevel"/>
    <w:tmpl w:val="03A42332"/>
    <w:lvl w:ilvl="0" w:tplc="9B0805C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0F2A68F3"/>
    <w:multiLevelType w:val="hybridMultilevel"/>
    <w:tmpl w:val="1E5053EC"/>
    <w:name w:val="WW8Num132232"/>
    <w:lvl w:ilvl="0" w:tplc="BD62F9A6">
      <w:start w:val="1"/>
      <w:numFmt w:val="decimal"/>
      <w:lvlText w:val="7.%1."/>
      <w:lvlJc w:val="left"/>
      <w:pPr>
        <w:ind w:left="31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7452EF"/>
    <w:multiLevelType w:val="hybridMultilevel"/>
    <w:tmpl w:val="DB7EEAD6"/>
    <w:name w:val="WW8Num193"/>
    <w:lvl w:ilvl="0" w:tplc="50ECF30E">
      <w:start w:val="5"/>
      <w:numFmt w:val="decimal"/>
      <w:lvlText w:val="12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8B00EF"/>
    <w:multiLevelType w:val="hybridMultilevel"/>
    <w:tmpl w:val="F9F24D48"/>
    <w:name w:val="WW8Num1352223"/>
    <w:lvl w:ilvl="0" w:tplc="267EF232">
      <w:start w:val="7"/>
      <w:numFmt w:val="decimal"/>
      <w:lvlText w:val="18.%1."/>
      <w:lvlJc w:val="left"/>
      <w:pPr>
        <w:ind w:left="206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8F60D2"/>
    <w:multiLevelType w:val="hybridMultilevel"/>
    <w:tmpl w:val="26BC5932"/>
    <w:lvl w:ilvl="0" w:tplc="5E9A8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kern w:val="2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412ED010">
      <w:start w:val="1"/>
      <w:numFmt w:val="lowerLetter"/>
      <w:lvlText w:val="%4)"/>
      <w:lvlJc w:val="left"/>
      <w:pPr>
        <w:ind w:left="2880" w:hanging="360"/>
      </w:pPr>
      <w:rPr>
        <w:rFonts w:cs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FC48DC"/>
    <w:multiLevelType w:val="hybridMultilevel"/>
    <w:tmpl w:val="E89E8D00"/>
    <w:lvl w:ilvl="0" w:tplc="265875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1CB22072"/>
    <w:multiLevelType w:val="hybridMultilevel"/>
    <w:tmpl w:val="E83869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BB6842"/>
    <w:multiLevelType w:val="hybridMultilevel"/>
    <w:tmpl w:val="BE1A5F00"/>
    <w:lvl w:ilvl="0" w:tplc="E312C8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5290F7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6420FB4">
      <w:start w:val="1"/>
      <w:numFmt w:val="decimal"/>
      <w:lvlText w:val="%4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D968A8"/>
    <w:multiLevelType w:val="multilevel"/>
    <w:tmpl w:val="6088AFC4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color w:val="000000"/>
      </w:rPr>
    </w:lvl>
    <w:lvl w:ilvl="2">
      <w:start w:val="4"/>
      <w:numFmt w:val="decimal"/>
      <w:lvlText w:val="%3."/>
      <w:lvlJc w:val="left"/>
      <w:pPr>
        <w:ind w:left="2340" w:hanging="360"/>
      </w:pPr>
      <w:rPr>
        <w:b w:val="0"/>
        <w:i w:val="0"/>
        <w:color w:val="000000"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CEA04FC"/>
    <w:multiLevelType w:val="multilevel"/>
    <w:tmpl w:val="F1B8C6A8"/>
    <w:styleLink w:val="WWNum65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1F77428B"/>
    <w:multiLevelType w:val="multilevel"/>
    <w:tmpl w:val="183C2CA0"/>
    <w:styleLink w:val="WWNum6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24313171"/>
    <w:multiLevelType w:val="hybridMultilevel"/>
    <w:tmpl w:val="0A62D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9E373B"/>
    <w:multiLevelType w:val="hybridMultilevel"/>
    <w:tmpl w:val="DAB00AB0"/>
    <w:name w:val="WW8Num134"/>
    <w:lvl w:ilvl="0" w:tplc="C352B788">
      <w:start w:val="1"/>
      <w:numFmt w:val="decimal"/>
      <w:lvlText w:val="12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5E7FF0"/>
    <w:multiLevelType w:val="hybridMultilevel"/>
    <w:tmpl w:val="5844B0D0"/>
    <w:name w:val="WW8Num135222422222222"/>
    <w:lvl w:ilvl="0" w:tplc="28E89A14">
      <w:start w:val="1"/>
      <w:numFmt w:val="decimal"/>
      <w:lvlText w:val="28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8">
    <w:nsid w:val="28591C79"/>
    <w:multiLevelType w:val="multilevel"/>
    <w:tmpl w:val="F8CE965C"/>
    <w:styleLink w:val="WWNum6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29880D45"/>
    <w:multiLevelType w:val="multilevel"/>
    <w:tmpl w:val="95CC559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ArialMT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MT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ArialMT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MT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ArialMT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ArialMT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ArialMT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ArialMT" w:hint="default"/>
      </w:rPr>
    </w:lvl>
  </w:abstractNum>
  <w:abstractNum w:abstractNumId="30">
    <w:nsid w:val="2A1D5BF4"/>
    <w:multiLevelType w:val="hybridMultilevel"/>
    <w:tmpl w:val="73923B66"/>
    <w:lvl w:ilvl="0" w:tplc="C7A6B6D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36ECD2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CF56DCC"/>
    <w:multiLevelType w:val="hybridMultilevel"/>
    <w:tmpl w:val="E61AE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3B7203E"/>
    <w:multiLevelType w:val="hybridMultilevel"/>
    <w:tmpl w:val="38BE61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7BD0661"/>
    <w:multiLevelType w:val="hybridMultilevel"/>
    <w:tmpl w:val="E83AAC9E"/>
    <w:lvl w:ilvl="0" w:tplc="A0E86D9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44528AEE">
      <w:start w:val="1"/>
      <w:numFmt w:val="decimal"/>
      <w:lvlText w:val="%7."/>
      <w:lvlJc w:val="left"/>
      <w:pPr>
        <w:ind w:left="360" w:hanging="360"/>
      </w:pPr>
      <w:rPr>
        <w:i w:val="0"/>
        <w:strike w:val="0"/>
        <w:color w:val="auto"/>
      </w:rPr>
    </w:lvl>
    <w:lvl w:ilvl="7" w:tplc="04150019">
      <w:start w:val="1"/>
      <w:numFmt w:val="lowerLetter"/>
      <w:lvlText w:val="%8."/>
      <w:lvlJc w:val="left"/>
      <w:pPr>
        <w:ind w:left="36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3874775C"/>
    <w:multiLevelType w:val="hybridMultilevel"/>
    <w:tmpl w:val="C0C4D4C0"/>
    <w:lvl w:ilvl="0" w:tplc="5CA6D0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9825D87"/>
    <w:multiLevelType w:val="multilevel"/>
    <w:tmpl w:val="B1BC2F02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="Calibri" w:hAnsiTheme="minorHAnsi" w:cs="Calibri"/>
        <w:b/>
        <w:kern w:val="20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Theme="minorHAnsi" w:eastAsia="Calibri" w:hAnsiTheme="minorHAnsi" w:cstheme="minorHAnsi"/>
        <w:color w:val="auto"/>
      </w:rPr>
    </w:lvl>
    <w:lvl w:ilvl="2">
      <w:start w:val="1"/>
      <w:numFmt w:val="decimal"/>
      <w:lvlText w:val="%3."/>
      <w:lvlJc w:val="left"/>
      <w:pPr>
        <w:ind w:left="1212" w:hanging="720"/>
      </w:pPr>
      <w:rPr>
        <w:rFonts w:hint="default"/>
        <w:b w:val="0"/>
        <w:kern w:val="2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asciiTheme="minorHAnsi" w:eastAsia="Times New Roman" w:hAnsiTheme="minorHAnsi"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asciiTheme="minorHAnsi" w:eastAsia="Times New Roman" w:hAnsiTheme="minorHAnsi"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asciiTheme="minorHAnsi" w:eastAsia="Times New Roman" w:hAnsiTheme="minorHAnsi"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asciiTheme="minorHAnsi" w:eastAsia="Times New Roman" w:hAnsiTheme="minorHAnsi" w:cstheme="minorHAnsi" w:hint="default"/>
      </w:rPr>
    </w:lvl>
  </w:abstractNum>
  <w:abstractNum w:abstractNumId="36">
    <w:nsid w:val="3B944C60"/>
    <w:multiLevelType w:val="hybridMultilevel"/>
    <w:tmpl w:val="A0627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D773499"/>
    <w:multiLevelType w:val="multilevel"/>
    <w:tmpl w:val="2E62C6E0"/>
    <w:styleLink w:val="WWNum70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8">
    <w:nsid w:val="3ECA080F"/>
    <w:multiLevelType w:val="hybridMultilevel"/>
    <w:tmpl w:val="32E4C88C"/>
    <w:lvl w:ilvl="0" w:tplc="A6F8F1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5150C5A"/>
    <w:multiLevelType w:val="hybridMultilevel"/>
    <w:tmpl w:val="974A6CC6"/>
    <w:lvl w:ilvl="0" w:tplc="4118A9F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0B84E9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C9CB757"/>
    <w:multiLevelType w:val="hybridMultilevel"/>
    <w:tmpl w:val="35848D3A"/>
    <w:lvl w:ilvl="0" w:tplc="FFFFFFFF">
      <w:start w:val="1"/>
      <w:numFmt w:val="ideographDigital"/>
      <w:lvlText w:val=""/>
      <w:lvlJc w:val="left"/>
    </w:lvl>
    <w:lvl w:ilvl="1" w:tplc="9282F374">
      <w:start w:val="1"/>
      <w:numFmt w:val="lowerLetter"/>
      <w:lvlText w:val="%2)"/>
      <w:lvlJc w:val="left"/>
      <w:rPr>
        <w:rFonts w:asciiTheme="minorHAnsi" w:eastAsia="Calibri" w:hAnsiTheme="minorHAnsi" w:cstheme="minorHAnsi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4CAE6F79"/>
    <w:multiLevelType w:val="multilevel"/>
    <w:tmpl w:val="2788138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000000"/>
      </w:rPr>
    </w:lvl>
    <w:lvl w:ilvl="2">
      <w:start w:val="4"/>
      <w:numFmt w:val="decimal"/>
      <w:lvlText w:val="%3."/>
      <w:lvlJc w:val="left"/>
      <w:pPr>
        <w:ind w:left="2340" w:hanging="360"/>
      </w:pPr>
      <w:rPr>
        <w:rFonts w:hint="default"/>
        <w:b w:val="0"/>
        <w:i w:val="0"/>
        <w:color w:val="000000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>
    <w:nsid w:val="5A095797"/>
    <w:multiLevelType w:val="hybridMultilevel"/>
    <w:tmpl w:val="13F63AC2"/>
    <w:lvl w:ilvl="0" w:tplc="B9FA2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B952E85"/>
    <w:multiLevelType w:val="multilevel"/>
    <w:tmpl w:val="F0801E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>
    <w:nsid w:val="5CB95E49"/>
    <w:multiLevelType w:val="hybridMultilevel"/>
    <w:tmpl w:val="740EBBB4"/>
    <w:lvl w:ilvl="0" w:tplc="629A3214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5CD77E07"/>
    <w:multiLevelType w:val="multilevel"/>
    <w:tmpl w:val="936E8356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="Calibri" w:hAnsiTheme="minorHAnsi" w:cs="Calibri"/>
        <w:b/>
        <w:kern w:val="20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Theme="minorHAnsi" w:eastAsia="Calibri" w:hAnsiTheme="minorHAnsi" w:cstheme="minorHAnsi"/>
        <w:color w:val="auto"/>
      </w:rPr>
    </w:lvl>
    <w:lvl w:ilvl="2">
      <w:start w:val="1"/>
      <w:numFmt w:val="decimal"/>
      <w:lvlText w:val="%3)"/>
      <w:lvlJc w:val="left"/>
      <w:pPr>
        <w:ind w:left="1212" w:hanging="720"/>
      </w:pPr>
      <w:rPr>
        <w:rFonts w:asciiTheme="minorHAnsi" w:eastAsiaTheme="minorHAnsi" w:hAnsiTheme="minorHAnsi" w:cs="TimesNewRomanPSMT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asciiTheme="minorHAnsi" w:eastAsia="Times New Roman" w:hAnsiTheme="minorHAnsi"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asciiTheme="minorHAnsi" w:eastAsia="Times New Roman" w:hAnsiTheme="minorHAnsi"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asciiTheme="minorHAnsi" w:eastAsia="Times New Roman" w:hAnsiTheme="minorHAnsi"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asciiTheme="minorHAnsi" w:eastAsia="Times New Roman" w:hAnsiTheme="minorHAnsi" w:cstheme="minorHAnsi" w:hint="default"/>
      </w:rPr>
    </w:lvl>
  </w:abstractNum>
  <w:abstractNum w:abstractNumId="48">
    <w:nsid w:val="5CF162DF"/>
    <w:multiLevelType w:val="hybridMultilevel"/>
    <w:tmpl w:val="B824B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0DF1AAD"/>
    <w:multiLevelType w:val="hybridMultilevel"/>
    <w:tmpl w:val="3454F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F84AF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9DAA03D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1152CD8"/>
    <w:multiLevelType w:val="hybridMultilevel"/>
    <w:tmpl w:val="1E1A3EAA"/>
    <w:name w:val="WW8Num74224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62E77FAD"/>
    <w:multiLevelType w:val="multilevel"/>
    <w:tmpl w:val="96C82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2">
    <w:nsid w:val="6525068C"/>
    <w:multiLevelType w:val="hybridMultilevel"/>
    <w:tmpl w:val="88187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5708B9C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5566B9B"/>
    <w:multiLevelType w:val="hybridMultilevel"/>
    <w:tmpl w:val="D0F6F5DC"/>
    <w:lvl w:ilvl="0" w:tplc="1B18D1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>
    <w:nsid w:val="68AE3A5B"/>
    <w:multiLevelType w:val="multilevel"/>
    <w:tmpl w:val="936E8356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="Calibri" w:hAnsiTheme="minorHAnsi" w:cs="Calibri"/>
        <w:b/>
        <w:kern w:val="20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Theme="minorHAnsi" w:eastAsia="Calibri" w:hAnsiTheme="minorHAnsi" w:cstheme="minorHAnsi"/>
        <w:color w:val="auto"/>
      </w:rPr>
    </w:lvl>
    <w:lvl w:ilvl="2">
      <w:start w:val="1"/>
      <w:numFmt w:val="decimal"/>
      <w:lvlText w:val="%3)"/>
      <w:lvlJc w:val="left"/>
      <w:pPr>
        <w:ind w:left="1212" w:hanging="720"/>
      </w:pPr>
      <w:rPr>
        <w:rFonts w:asciiTheme="minorHAnsi" w:eastAsiaTheme="minorHAnsi" w:hAnsiTheme="minorHAnsi" w:cs="TimesNewRomanPSMT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asciiTheme="minorHAnsi" w:eastAsia="Times New Roman" w:hAnsiTheme="minorHAnsi"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asciiTheme="minorHAnsi" w:eastAsia="Times New Roman" w:hAnsiTheme="minorHAnsi"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asciiTheme="minorHAnsi" w:eastAsia="Times New Roman" w:hAnsiTheme="minorHAnsi"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asciiTheme="minorHAnsi" w:eastAsia="Times New Roman" w:hAnsiTheme="minorHAnsi" w:cstheme="minorHAnsi" w:hint="default"/>
      </w:rPr>
    </w:lvl>
  </w:abstractNum>
  <w:abstractNum w:abstractNumId="55">
    <w:nsid w:val="690D64B6"/>
    <w:multiLevelType w:val="hybridMultilevel"/>
    <w:tmpl w:val="DA4A0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6912256D"/>
    <w:multiLevelType w:val="hybridMultilevel"/>
    <w:tmpl w:val="C82A8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9C7536A"/>
    <w:multiLevelType w:val="multilevel"/>
    <w:tmpl w:val="B0F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bullet"/>
      <w:lvlText w:val=""/>
      <w:lvlJc w:val="left"/>
      <w:pPr>
        <w:ind w:left="2160" w:hanging="360"/>
      </w:pPr>
      <w:rPr>
        <w:rFonts w:ascii="Symbol" w:eastAsia="Times New Roman" w:hAnsi="Symbol" w:cs="Calibri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8">
    <w:nsid w:val="69F70997"/>
    <w:multiLevelType w:val="hybridMultilevel"/>
    <w:tmpl w:val="1D64F250"/>
    <w:name w:val="WW8Num1352223222"/>
    <w:lvl w:ilvl="0" w:tplc="DBAE296A">
      <w:start w:val="1"/>
      <w:numFmt w:val="decimal"/>
      <w:lvlText w:val="23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9">
    <w:nsid w:val="6A0A5325"/>
    <w:multiLevelType w:val="hybridMultilevel"/>
    <w:tmpl w:val="1A34948A"/>
    <w:lvl w:ilvl="0" w:tplc="F29288AC">
      <w:start w:val="1"/>
      <w:numFmt w:val="decimal"/>
      <w:lvlText w:val="%1."/>
      <w:lvlJc w:val="left"/>
      <w:pPr>
        <w:ind w:left="786" w:hanging="360"/>
      </w:pPr>
      <w:rPr>
        <w:rFonts w:asciiTheme="minorHAnsi" w:eastAsia="TimesNewRoman" w:hAnsiTheme="minorHAns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>
    <w:nsid w:val="6B921897"/>
    <w:multiLevelType w:val="hybridMultilevel"/>
    <w:tmpl w:val="FEAE0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BE334FC"/>
    <w:multiLevelType w:val="hybridMultilevel"/>
    <w:tmpl w:val="CAF24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BE4532C"/>
    <w:multiLevelType w:val="hybridMultilevel"/>
    <w:tmpl w:val="6FCC4F5E"/>
    <w:lvl w:ilvl="0" w:tplc="5F72FAF0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CAF4B6B"/>
    <w:multiLevelType w:val="hybridMultilevel"/>
    <w:tmpl w:val="082E4F44"/>
    <w:lvl w:ilvl="0" w:tplc="F1BC6952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6D6A4E5E"/>
    <w:multiLevelType w:val="multilevel"/>
    <w:tmpl w:val="73DC5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2."/>
      <w:lvlJc w:val="left"/>
      <w:pPr>
        <w:ind w:left="644" w:hanging="360"/>
      </w:pPr>
      <w:rPr>
        <w:rFonts w:asciiTheme="minorHAnsi" w:eastAsia="Times New Roman" w:hAnsiTheme="minorHAnsi" w:cstheme="minorHAns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>
    <w:nsid w:val="6DBB7D10"/>
    <w:multiLevelType w:val="hybridMultilevel"/>
    <w:tmpl w:val="78105A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1981533"/>
    <w:multiLevelType w:val="hybridMultilevel"/>
    <w:tmpl w:val="E690D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3317317"/>
    <w:multiLevelType w:val="multilevel"/>
    <w:tmpl w:val="C07E3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bullet"/>
      <w:lvlText w:val=""/>
      <w:lvlJc w:val="left"/>
      <w:pPr>
        <w:ind w:left="2160" w:hanging="360"/>
      </w:pPr>
      <w:rPr>
        <w:rFonts w:ascii="Symbol" w:eastAsia="Times New Roman" w:hAnsi="Symbol" w:cs="Calibri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8">
    <w:nsid w:val="733E58A5"/>
    <w:multiLevelType w:val="hybridMultilevel"/>
    <w:tmpl w:val="61F2D766"/>
    <w:name w:val="WW8Num3522"/>
    <w:lvl w:ilvl="0" w:tplc="5D1422C2">
      <w:start w:val="5"/>
      <w:numFmt w:val="decimal"/>
      <w:lvlText w:val="11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7C51124"/>
    <w:multiLevelType w:val="hybridMultilevel"/>
    <w:tmpl w:val="9D2636F4"/>
    <w:lvl w:ilvl="0" w:tplc="2DB4A874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  <w:sz w:val="20"/>
        <w:szCs w:val="20"/>
      </w:rPr>
    </w:lvl>
    <w:lvl w:ilvl="1" w:tplc="B560B230">
      <w:start w:val="1"/>
      <w:numFmt w:val="decimal"/>
      <w:lvlText w:val="%2."/>
      <w:lvlJc w:val="left"/>
      <w:pPr>
        <w:ind w:left="1505" w:hanging="360"/>
      </w:pPr>
      <w:rPr>
        <w:rFonts w:asciiTheme="minorHAnsi" w:eastAsia="Calibri" w:hAnsiTheme="minorHAnsi" w:cs="ArialM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0">
    <w:nsid w:val="78454FD2"/>
    <w:multiLevelType w:val="hybridMultilevel"/>
    <w:tmpl w:val="35BE41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A15594F"/>
    <w:multiLevelType w:val="hybridMultilevel"/>
    <w:tmpl w:val="D9A8B8E6"/>
    <w:name w:val="WW8Num1323"/>
    <w:lvl w:ilvl="0" w:tplc="67909C34">
      <w:start w:val="1"/>
      <w:numFmt w:val="decimal"/>
      <w:lvlText w:val="10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A321F51"/>
    <w:multiLevelType w:val="multilevel"/>
    <w:tmpl w:val="3C7CECF6"/>
    <w:styleLink w:val="WWNum6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3">
    <w:nsid w:val="7AB701CE"/>
    <w:multiLevelType w:val="multilevel"/>
    <w:tmpl w:val="B21A12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">
    <w:nsid w:val="7D852976"/>
    <w:multiLevelType w:val="multilevel"/>
    <w:tmpl w:val="81CAAE20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="Calibri" w:hAnsiTheme="minorHAnsi" w:cs="Calibri"/>
        <w:b/>
        <w:kern w:val="20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Theme="minorHAnsi" w:eastAsia="Calibri" w:hAnsiTheme="minorHAnsi" w:cstheme="minorHAnsi"/>
        <w:color w:val="auto"/>
      </w:rPr>
    </w:lvl>
    <w:lvl w:ilvl="2">
      <w:start w:val="1"/>
      <w:numFmt w:val="decimal"/>
      <w:lvlText w:val="%3."/>
      <w:lvlJc w:val="left"/>
      <w:pPr>
        <w:ind w:left="1212" w:hanging="720"/>
      </w:pPr>
      <w:rPr>
        <w:rFonts w:hint="default"/>
        <w:b w:val="0"/>
        <w:kern w:val="2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asciiTheme="minorHAnsi" w:eastAsia="Times New Roman" w:hAnsiTheme="minorHAnsi"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asciiTheme="minorHAnsi" w:eastAsia="Times New Roman" w:hAnsiTheme="minorHAnsi"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asciiTheme="minorHAnsi" w:eastAsia="Times New Roman" w:hAnsiTheme="minorHAnsi"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asciiTheme="minorHAnsi" w:eastAsia="Times New Roman" w:hAnsiTheme="minorHAnsi" w:cstheme="minorHAnsi" w:hint="default"/>
      </w:rPr>
    </w:lvl>
  </w:abstractNum>
  <w:abstractNum w:abstractNumId="75">
    <w:nsid w:val="7E624FF3"/>
    <w:multiLevelType w:val="hybridMultilevel"/>
    <w:tmpl w:val="3C7E3A28"/>
    <w:lvl w:ilvl="0" w:tplc="FFFFFFFF">
      <w:numFmt w:val="decimal"/>
      <w:pStyle w:val="Wyliczcyfr1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5"/>
  </w:num>
  <w:num w:numId="2">
    <w:abstractNumId w:val="51"/>
  </w:num>
  <w:num w:numId="3">
    <w:abstractNumId w:val="28"/>
  </w:num>
  <w:num w:numId="4">
    <w:abstractNumId w:val="72"/>
  </w:num>
  <w:num w:numId="5">
    <w:abstractNumId w:val="22"/>
  </w:num>
  <w:num w:numId="6">
    <w:abstractNumId w:val="21"/>
  </w:num>
  <w:num w:numId="7">
    <w:abstractNumId w:val="37"/>
  </w:num>
  <w:num w:numId="8">
    <w:abstractNumId w:val="10"/>
  </w:num>
  <w:num w:numId="9">
    <w:abstractNumId w:val="45"/>
    <w:lvlOverride w:ilvl="0">
      <w:startOverride w:val="1"/>
    </w:lvlOverride>
  </w:num>
  <w:num w:numId="10">
    <w:abstractNumId w:val="39"/>
    <w:lvlOverride w:ilvl="0">
      <w:startOverride w:val="1"/>
    </w:lvlOverride>
  </w:num>
  <w:num w:numId="11">
    <w:abstractNumId w:val="23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54"/>
  </w:num>
  <w:num w:numId="15">
    <w:abstractNumId w:val="46"/>
  </w:num>
  <w:num w:numId="16">
    <w:abstractNumId w:val="19"/>
  </w:num>
  <w:num w:numId="17">
    <w:abstractNumId w:val="64"/>
  </w:num>
  <w:num w:numId="18">
    <w:abstractNumId w:val="69"/>
  </w:num>
  <w:num w:numId="19">
    <w:abstractNumId w:val="55"/>
  </w:num>
  <w:num w:numId="20">
    <w:abstractNumId w:val="56"/>
  </w:num>
  <w:num w:numId="21">
    <w:abstractNumId w:val="33"/>
  </w:num>
  <w:num w:numId="22">
    <w:abstractNumId w:val="24"/>
  </w:num>
  <w:num w:numId="23">
    <w:abstractNumId w:val="63"/>
  </w:num>
  <w:num w:numId="24">
    <w:abstractNumId w:val="59"/>
  </w:num>
  <w:num w:numId="25">
    <w:abstractNumId w:val="20"/>
  </w:num>
  <w:num w:numId="26">
    <w:abstractNumId w:val="66"/>
  </w:num>
  <w:num w:numId="27">
    <w:abstractNumId w:val="34"/>
  </w:num>
  <w:num w:numId="28">
    <w:abstractNumId w:val="17"/>
  </w:num>
  <w:num w:numId="29">
    <w:abstractNumId w:val="62"/>
  </w:num>
  <w:num w:numId="30">
    <w:abstractNumId w:val="41"/>
  </w:num>
  <w:num w:numId="31">
    <w:abstractNumId w:val="32"/>
  </w:num>
  <w:num w:numId="32">
    <w:abstractNumId w:val="12"/>
  </w:num>
  <w:num w:numId="33">
    <w:abstractNumId w:val="36"/>
  </w:num>
  <w:num w:numId="34">
    <w:abstractNumId w:val="44"/>
  </w:num>
  <w:num w:numId="35">
    <w:abstractNumId w:val="40"/>
  </w:num>
  <w:num w:numId="36">
    <w:abstractNumId w:val="61"/>
  </w:num>
  <w:num w:numId="37">
    <w:abstractNumId w:val="43"/>
  </w:num>
  <w:num w:numId="38">
    <w:abstractNumId w:val="18"/>
  </w:num>
  <w:num w:numId="39">
    <w:abstractNumId w:val="53"/>
  </w:num>
  <w:num w:numId="40">
    <w:abstractNumId w:val="52"/>
  </w:num>
  <w:num w:numId="41">
    <w:abstractNumId w:val="65"/>
  </w:num>
  <w:num w:numId="42">
    <w:abstractNumId w:val="29"/>
  </w:num>
  <w:num w:numId="43">
    <w:abstractNumId w:val="31"/>
  </w:num>
  <w:num w:numId="44">
    <w:abstractNumId w:val="8"/>
  </w:num>
  <w:num w:numId="45">
    <w:abstractNumId w:val="60"/>
  </w:num>
  <w:num w:numId="46">
    <w:abstractNumId w:val="30"/>
  </w:num>
  <w:num w:numId="47">
    <w:abstractNumId w:val="49"/>
  </w:num>
  <w:num w:numId="48">
    <w:abstractNumId w:val="25"/>
  </w:num>
  <w:num w:numId="49">
    <w:abstractNumId w:val="16"/>
  </w:num>
  <w:num w:numId="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8"/>
  </w:num>
  <w:num w:numId="52">
    <w:abstractNumId w:val="57"/>
  </w:num>
  <w:num w:numId="53">
    <w:abstractNumId w:val="67"/>
  </w:num>
  <w:num w:numId="54">
    <w:abstractNumId w:val="38"/>
  </w:num>
  <w:num w:numId="55">
    <w:abstractNumId w:val="70"/>
  </w:num>
  <w:num w:numId="56">
    <w:abstractNumId w:val="73"/>
  </w:num>
  <w:num w:numId="57">
    <w:abstractNumId w:val="74"/>
  </w:num>
  <w:num w:numId="58">
    <w:abstractNumId w:val="35"/>
  </w:num>
  <w:num w:numId="59">
    <w:abstractNumId w:val="47"/>
  </w:num>
  <w:num w:numId="60">
    <w:abstractNumId w:val="4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FD5"/>
    <w:rsid w:val="0000001C"/>
    <w:rsid w:val="00002003"/>
    <w:rsid w:val="0000226F"/>
    <w:rsid w:val="000024B4"/>
    <w:rsid w:val="00002D12"/>
    <w:rsid w:val="00004B05"/>
    <w:rsid w:val="00004E05"/>
    <w:rsid w:val="00005879"/>
    <w:rsid w:val="000069BE"/>
    <w:rsid w:val="000078A9"/>
    <w:rsid w:val="000079FE"/>
    <w:rsid w:val="000103E1"/>
    <w:rsid w:val="000106F6"/>
    <w:rsid w:val="0001079A"/>
    <w:rsid w:val="00011347"/>
    <w:rsid w:val="0001164B"/>
    <w:rsid w:val="000125B8"/>
    <w:rsid w:val="00012750"/>
    <w:rsid w:val="000127EF"/>
    <w:rsid w:val="00013AE7"/>
    <w:rsid w:val="000150F6"/>
    <w:rsid w:val="00016A76"/>
    <w:rsid w:val="00016E6D"/>
    <w:rsid w:val="00016F9A"/>
    <w:rsid w:val="00017731"/>
    <w:rsid w:val="00020340"/>
    <w:rsid w:val="00020FC2"/>
    <w:rsid w:val="00023766"/>
    <w:rsid w:val="0002404F"/>
    <w:rsid w:val="00024825"/>
    <w:rsid w:val="00024E83"/>
    <w:rsid w:val="00025B1F"/>
    <w:rsid w:val="00025B8B"/>
    <w:rsid w:val="0002665D"/>
    <w:rsid w:val="0002723A"/>
    <w:rsid w:val="00027F21"/>
    <w:rsid w:val="00027F74"/>
    <w:rsid w:val="00030D66"/>
    <w:rsid w:val="00030FD8"/>
    <w:rsid w:val="0003139A"/>
    <w:rsid w:val="00031C9B"/>
    <w:rsid w:val="0003200A"/>
    <w:rsid w:val="000330AA"/>
    <w:rsid w:val="00033527"/>
    <w:rsid w:val="00033E6C"/>
    <w:rsid w:val="00034EF5"/>
    <w:rsid w:val="00035A68"/>
    <w:rsid w:val="00036E62"/>
    <w:rsid w:val="0003777F"/>
    <w:rsid w:val="000400A1"/>
    <w:rsid w:val="00040197"/>
    <w:rsid w:val="00040CB8"/>
    <w:rsid w:val="00042558"/>
    <w:rsid w:val="000427E6"/>
    <w:rsid w:val="00043219"/>
    <w:rsid w:val="00044E00"/>
    <w:rsid w:val="0004563C"/>
    <w:rsid w:val="00045991"/>
    <w:rsid w:val="000460A7"/>
    <w:rsid w:val="0004651A"/>
    <w:rsid w:val="00046F7F"/>
    <w:rsid w:val="000479BC"/>
    <w:rsid w:val="000520CF"/>
    <w:rsid w:val="00052741"/>
    <w:rsid w:val="0005291A"/>
    <w:rsid w:val="00052934"/>
    <w:rsid w:val="00052B08"/>
    <w:rsid w:val="00053EB2"/>
    <w:rsid w:val="00053FEE"/>
    <w:rsid w:val="00054C83"/>
    <w:rsid w:val="00055337"/>
    <w:rsid w:val="00055433"/>
    <w:rsid w:val="000559D0"/>
    <w:rsid w:val="00056F69"/>
    <w:rsid w:val="000573C3"/>
    <w:rsid w:val="00057B35"/>
    <w:rsid w:val="000609F2"/>
    <w:rsid w:val="00063752"/>
    <w:rsid w:val="000641C6"/>
    <w:rsid w:val="0006445B"/>
    <w:rsid w:val="0006459B"/>
    <w:rsid w:val="000649AF"/>
    <w:rsid w:val="00064FD8"/>
    <w:rsid w:val="0006789D"/>
    <w:rsid w:val="000721F2"/>
    <w:rsid w:val="00073204"/>
    <w:rsid w:val="00073381"/>
    <w:rsid w:val="00073916"/>
    <w:rsid w:val="000744FD"/>
    <w:rsid w:val="00076F18"/>
    <w:rsid w:val="00076F87"/>
    <w:rsid w:val="00077474"/>
    <w:rsid w:val="00080088"/>
    <w:rsid w:val="00080BA1"/>
    <w:rsid w:val="0008120B"/>
    <w:rsid w:val="000820E7"/>
    <w:rsid w:val="00083A22"/>
    <w:rsid w:val="00083C3D"/>
    <w:rsid w:val="0008403A"/>
    <w:rsid w:val="000847BF"/>
    <w:rsid w:val="000857DC"/>
    <w:rsid w:val="00085B28"/>
    <w:rsid w:val="000868F0"/>
    <w:rsid w:val="00086958"/>
    <w:rsid w:val="0008765E"/>
    <w:rsid w:val="00091138"/>
    <w:rsid w:val="0009142B"/>
    <w:rsid w:val="00091BC5"/>
    <w:rsid w:val="00091E9B"/>
    <w:rsid w:val="00092456"/>
    <w:rsid w:val="00093150"/>
    <w:rsid w:val="000933CA"/>
    <w:rsid w:val="00094160"/>
    <w:rsid w:val="00094F01"/>
    <w:rsid w:val="000951DC"/>
    <w:rsid w:val="0009788C"/>
    <w:rsid w:val="000979FB"/>
    <w:rsid w:val="000A0611"/>
    <w:rsid w:val="000A0C2B"/>
    <w:rsid w:val="000A0CA6"/>
    <w:rsid w:val="000A419B"/>
    <w:rsid w:val="000A56FF"/>
    <w:rsid w:val="000A7E8F"/>
    <w:rsid w:val="000B2CFC"/>
    <w:rsid w:val="000B3C23"/>
    <w:rsid w:val="000B4EFA"/>
    <w:rsid w:val="000B543D"/>
    <w:rsid w:val="000B5909"/>
    <w:rsid w:val="000B5CAE"/>
    <w:rsid w:val="000B61C1"/>
    <w:rsid w:val="000B6B37"/>
    <w:rsid w:val="000B7A6D"/>
    <w:rsid w:val="000C0FD5"/>
    <w:rsid w:val="000C3E32"/>
    <w:rsid w:val="000C4BD0"/>
    <w:rsid w:val="000C501E"/>
    <w:rsid w:val="000C5823"/>
    <w:rsid w:val="000C5E71"/>
    <w:rsid w:val="000C6AA0"/>
    <w:rsid w:val="000C773A"/>
    <w:rsid w:val="000C7A8A"/>
    <w:rsid w:val="000D05B6"/>
    <w:rsid w:val="000D08DA"/>
    <w:rsid w:val="000D08FF"/>
    <w:rsid w:val="000D0DF4"/>
    <w:rsid w:val="000D1392"/>
    <w:rsid w:val="000D1E36"/>
    <w:rsid w:val="000D210B"/>
    <w:rsid w:val="000D329A"/>
    <w:rsid w:val="000D653D"/>
    <w:rsid w:val="000D7DF9"/>
    <w:rsid w:val="000E01C7"/>
    <w:rsid w:val="000E1FAC"/>
    <w:rsid w:val="000E38D7"/>
    <w:rsid w:val="000E3A57"/>
    <w:rsid w:val="000E3B1D"/>
    <w:rsid w:val="000E55AB"/>
    <w:rsid w:val="000E699F"/>
    <w:rsid w:val="000E6BA6"/>
    <w:rsid w:val="000E6CDF"/>
    <w:rsid w:val="000E75A6"/>
    <w:rsid w:val="000E7E97"/>
    <w:rsid w:val="000F1B3C"/>
    <w:rsid w:val="000F430F"/>
    <w:rsid w:val="000F52B1"/>
    <w:rsid w:val="000F5B93"/>
    <w:rsid w:val="000F6DB1"/>
    <w:rsid w:val="000F711F"/>
    <w:rsid w:val="000F7327"/>
    <w:rsid w:val="00101548"/>
    <w:rsid w:val="0010290F"/>
    <w:rsid w:val="00103F5C"/>
    <w:rsid w:val="0010482E"/>
    <w:rsid w:val="001049B7"/>
    <w:rsid w:val="00104F3E"/>
    <w:rsid w:val="00105B63"/>
    <w:rsid w:val="00106258"/>
    <w:rsid w:val="001062F6"/>
    <w:rsid w:val="00107BC0"/>
    <w:rsid w:val="00112D31"/>
    <w:rsid w:val="00112E07"/>
    <w:rsid w:val="00113733"/>
    <w:rsid w:val="001137EC"/>
    <w:rsid w:val="00113AB1"/>
    <w:rsid w:val="00114C5E"/>
    <w:rsid w:val="0011527B"/>
    <w:rsid w:val="00116345"/>
    <w:rsid w:val="00116D85"/>
    <w:rsid w:val="00117DA5"/>
    <w:rsid w:val="00121666"/>
    <w:rsid w:val="001219C1"/>
    <w:rsid w:val="0012222C"/>
    <w:rsid w:val="00123A03"/>
    <w:rsid w:val="00123B7F"/>
    <w:rsid w:val="00123D7E"/>
    <w:rsid w:val="00125635"/>
    <w:rsid w:val="00125E84"/>
    <w:rsid w:val="0012674F"/>
    <w:rsid w:val="001267E0"/>
    <w:rsid w:val="001277AD"/>
    <w:rsid w:val="00127C21"/>
    <w:rsid w:val="001305B9"/>
    <w:rsid w:val="001306FC"/>
    <w:rsid w:val="00130AD5"/>
    <w:rsid w:val="00130FBA"/>
    <w:rsid w:val="001321F0"/>
    <w:rsid w:val="00132BAD"/>
    <w:rsid w:val="0013464D"/>
    <w:rsid w:val="001348E2"/>
    <w:rsid w:val="001350DA"/>
    <w:rsid w:val="001354FA"/>
    <w:rsid w:val="001356EF"/>
    <w:rsid w:val="00135A3B"/>
    <w:rsid w:val="00135ACD"/>
    <w:rsid w:val="00136DE1"/>
    <w:rsid w:val="00137419"/>
    <w:rsid w:val="001416FF"/>
    <w:rsid w:val="00141F99"/>
    <w:rsid w:val="001441AD"/>
    <w:rsid w:val="00151CFB"/>
    <w:rsid w:val="00153798"/>
    <w:rsid w:val="001538AA"/>
    <w:rsid w:val="00153D13"/>
    <w:rsid w:val="00153E66"/>
    <w:rsid w:val="00154484"/>
    <w:rsid w:val="001544EA"/>
    <w:rsid w:val="00155487"/>
    <w:rsid w:val="00155C6B"/>
    <w:rsid w:val="00155D9C"/>
    <w:rsid w:val="001573E2"/>
    <w:rsid w:val="00157D7B"/>
    <w:rsid w:val="00160C0B"/>
    <w:rsid w:val="001617B0"/>
    <w:rsid w:val="00161887"/>
    <w:rsid w:val="00163832"/>
    <w:rsid w:val="0016397E"/>
    <w:rsid w:val="00164E44"/>
    <w:rsid w:val="001653B2"/>
    <w:rsid w:val="001658FC"/>
    <w:rsid w:val="00165A78"/>
    <w:rsid w:val="001661E8"/>
    <w:rsid w:val="0016627D"/>
    <w:rsid w:val="001669AA"/>
    <w:rsid w:val="00166B5B"/>
    <w:rsid w:val="00167498"/>
    <w:rsid w:val="001704E4"/>
    <w:rsid w:val="001707BA"/>
    <w:rsid w:val="001709A9"/>
    <w:rsid w:val="00171B01"/>
    <w:rsid w:val="00171BD0"/>
    <w:rsid w:val="00172D02"/>
    <w:rsid w:val="001730AE"/>
    <w:rsid w:val="001733AF"/>
    <w:rsid w:val="001734A8"/>
    <w:rsid w:val="001751E4"/>
    <w:rsid w:val="0017714E"/>
    <w:rsid w:val="00177592"/>
    <w:rsid w:val="001807BC"/>
    <w:rsid w:val="00180EFA"/>
    <w:rsid w:val="00181178"/>
    <w:rsid w:val="0018142F"/>
    <w:rsid w:val="0018145C"/>
    <w:rsid w:val="00181577"/>
    <w:rsid w:val="00182A78"/>
    <w:rsid w:val="00182B20"/>
    <w:rsid w:val="00182F59"/>
    <w:rsid w:val="0018370E"/>
    <w:rsid w:val="00184ED9"/>
    <w:rsid w:val="00186B45"/>
    <w:rsid w:val="001911C3"/>
    <w:rsid w:val="001912A0"/>
    <w:rsid w:val="00191529"/>
    <w:rsid w:val="001925A5"/>
    <w:rsid w:val="00192DA8"/>
    <w:rsid w:val="00194B61"/>
    <w:rsid w:val="001956F8"/>
    <w:rsid w:val="00195D32"/>
    <w:rsid w:val="00196051"/>
    <w:rsid w:val="0019755B"/>
    <w:rsid w:val="001A0600"/>
    <w:rsid w:val="001A0E3D"/>
    <w:rsid w:val="001A11AF"/>
    <w:rsid w:val="001A2950"/>
    <w:rsid w:val="001A2B00"/>
    <w:rsid w:val="001A32B5"/>
    <w:rsid w:val="001A39E7"/>
    <w:rsid w:val="001A492E"/>
    <w:rsid w:val="001A60AE"/>
    <w:rsid w:val="001A626E"/>
    <w:rsid w:val="001A6525"/>
    <w:rsid w:val="001A7C26"/>
    <w:rsid w:val="001A7D9A"/>
    <w:rsid w:val="001B230A"/>
    <w:rsid w:val="001B42FE"/>
    <w:rsid w:val="001B5050"/>
    <w:rsid w:val="001B51A5"/>
    <w:rsid w:val="001C00E7"/>
    <w:rsid w:val="001C2ACE"/>
    <w:rsid w:val="001C3267"/>
    <w:rsid w:val="001C41B4"/>
    <w:rsid w:val="001C4BDB"/>
    <w:rsid w:val="001C6888"/>
    <w:rsid w:val="001C7D10"/>
    <w:rsid w:val="001D0EC7"/>
    <w:rsid w:val="001D1F46"/>
    <w:rsid w:val="001D281D"/>
    <w:rsid w:val="001D3594"/>
    <w:rsid w:val="001D386D"/>
    <w:rsid w:val="001D4413"/>
    <w:rsid w:val="001D4455"/>
    <w:rsid w:val="001D6CA9"/>
    <w:rsid w:val="001D6E39"/>
    <w:rsid w:val="001E1225"/>
    <w:rsid w:val="001E1874"/>
    <w:rsid w:val="001E1C4E"/>
    <w:rsid w:val="001E266F"/>
    <w:rsid w:val="001E3AD1"/>
    <w:rsid w:val="001E4ECF"/>
    <w:rsid w:val="001E5302"/>
    <w:rsid w:val="001E6C62"/>
    <w:rsid w:val="001E7617"/>
    <w:rsid w:val="001E7E45"/>
    <w:rsid w:val="001F0AB5"/>
    <w:rsid w:val="001F0EB5"/>
    <w:rsid w:val="001F1868"/>
    <w:rsid w:val="001F25F1"/>
    <w:rsid w:val="001F46C7"/>
    <w:rsid w:val="001F4CAE"/>
    <w:rsid w:val="001F513A"/>
    <w:rsid w:val="001F5A75"/>
    <w:rsid w:val="001F7194"/>
    <w:rsid w:val="001F7406"/>
    <w:rsid w:val="001F7EB5"/>
    <w:rsid w:val="00200CA2"/>
    <w:rsid w:val="002011F4"/>
    <w:rsid w:val="00201C5C"/>
    <w:rsid w:val="002059D1"/>
    <w:rsid w:val="00210800"/>
    <w:rsid w:val="0021125F"/>
    <w:rsid w:val="002129D5"/>
    <w:rsid w:val="00214AF6"/>
    <w:rsid w:val="00214B54"/>
    <w:rsid w:val="00216BC8"/>
    <w:rsid w:val="0022235B"/>
    <w:rsid w:val="002225A4"/>
    <w:rsid w:val="002226E3"/>
    <w:rsid w:val="00224ED0"/>
    <w:rsid w:val="00225AFF"/>
    <w:rsid w:val="002262BC"/>
    <w:rsid w:val="00226DFA"/>
    <w:rsid w:val="002272AC"/>
    <w:rsid w:val="002273D4"/>
    <w:rsid w:val="0022766B"/>
    <w:rsid w:val="002276B6"/>
    <w:rsid w:val="0023028D"/>
    <w:rsid w:val="00231032"/>
    <w:rsid w:val="002315DF"/>
    <w:rsid w:val="00231706"/>
    <w:rsid w:val="0023442F"/>
    <w:rsid w:val="00235A7D"/>
    <w:rsid w:val="00235F22"/>
    <w:rsid w:val="0023730A"/>
    <w:rsid w:val="00237F54"/>
    <w:rsid w:val="002406A9"/>
    <w:rsid w:val="002407C6"/>
    <w:rsid w:val="00242264"/>
    <w:rsid w:val="0024272A"/>
    <w:rsid w:val="00242942"/>
    <w:rsid w:val="002471BA"/>
    <w:rsid w:val="0024728C"/>
    <w:rsid w:val="00247E66"/>
    <w:rsid w:val="002511D8"/>
    <w:rsid w:val="00251D58"/>
    <w:rsid w:val="002527CD"/>
    <w:rsid w:val="00254808"/>
    <w:rsid w:val="0025548B"/>
    <w:rsid w:val="002558C9"/>
    <w:rsid w:val="00257A49"/>
    <w:rsid w:val="00261226"/>
    <w:rsid w:val="00261BC2"/>
    <w:rsid w:val="00263905"/>
    <w:rsid w:val="002647D2"/>
    <w:rsid w:val="00264C20"/>
    <w:rsid w:val="0026627B"/>
    <w:rsid w:val="0026656C"/>
    <w:rsid w:val="002665CA"/>
    <w:rsid w:val="00266F06"/>
    <w:rsid w:val="0026750A"/>
    <w:rsid w:val="0027077E"/>
    <w:rsid w:val="00271D81"/>
    <w:rsid w:val="00272052"/>
    <w:rsid w:val="0027273D"/>
    <w:rsid w:val="0027339B"/>
    <w:rsid w:val="002740D1"/>
    <w:rsid w:val="002745F3"/>
    <w:rsid w:val="00274CA6"/>
    <w:rsid w:val="00275605"/>
    <w:rsid w:val="002757CE"/>
    <w:rsid w:val="00277AB6"/>
    <w:rsid w:val="00280071"/>
    <w:rsid w:val="002800EA"/>
    <w:rsid w:val="002802ED"/>
    <w:rsid w:val="00280CD7"/>
    <w:rsid w:val="00280F4D"/>
    <w:rsid w:val="00281783"/>
    <w:rsid w:val="00281865"/>
    <w:rsid w:val="00283509"/>
    <w:rsid w:val="002836CA"/>
    <w:rsid w:val="002849FA"/>
    <w:rsid w:val="002856CD"/>
    <w:rsid w:val="00285A84"/>
    <w:rsid w:val="00285CBC"/>
    <w:rsid w:val="00286102"/>
    <w:rsid w:val="00287D20"/>
    <w:rsid w:val="002926F6"/>
    <w:rsid w:val="002937A9"/>
    <w:rsid w:val="00294A12"/>
    <w:rsid w:val="002965A5"/>
    <w:rsid w:val="002965D2"/>
    <w:rsid w:val="002969CA"/>
    <w:rsid w:val="002A03C6"/>
    <w:rsid w:val="002A060C"/>
    <w:rsid w:val="002A165B"/>
    <w:rsid w:val="002A25B7"/>
    <w:rsid w:val="002A2765"/>
    <w:rsid w:val="002A2DB7"/>
    <w:rsid w:val="002A3CBE"/>
    <w:rsid w:val="002A3CC5"/>
    <w:rsid w:val="002A4855"/>
    <w:rsid w:val="002A593E"/>
    <w:rsid w:val="002A5A94"/>
    <w:rsid w:val="002A761A"/>
    <w:rsid w:val="002A7E19"/>
    <w:rsid w:val="002B0BCB"/>
    <w:rsid w:val="002B1664"/>
    <w:rsid w:val="002B2934"/>
    <w:rsid w:val="002B2CDA"/>
    <w:rsid w:val="002B364F"/>
    <w:rsid w:val="002B3783"/>
    <w:rsid w:val="002B3AF4"/>
    <w:rsid w:val="002B3C83"/>
    <w:rsid w:val="002B477D"/>
    <w:rsid w:val="002B6278"/>
    <w:rsid w:val="002B635E"/>
    <w:rsid w:val="002B6F18"/>
    <w:rsid w:val="002C0F97"/>
    <w:rsid w:val="002C14C9"/>
    <w:rsid w:val="002C29E3"/>
    <w:rsid w:val="002C50F9"/>
    <w:rsid w:val="002C6B15"/>
    <w:rsid w:val="002C7486"/>
    <w:rsid w:val="002D0B83"/>
    <w:rsid w:val="002D1AA1"/>
    <w:rsid w:val="002D2CBA"/>
    <w:rsid w:val="002D2D89"/>
    <w:rsid w:val="002D360A"/>
    <w:rsid w:val="002D5AA3"/>
    <w:rsid w:val="002D5C1B"/>
    <w:rsid w:val="002D5DFA"/>
    <w:rsid w:val="002D6775"/>
    <w:rsid w:val="002D7151"/>
    <w:rsid w:val="002D7347"/>
    <w:rsid w:val="002D7EDE"/>
    <w:rsid w:val="002E1AA2"/>
    <w:rsid w:val="002E1C14"/>
    <w:rsid w:val="002E2802"/>
    <w:rsid w:val="002E29A4"/>
    <w:rsid w:val="002E333A"/>
    <w:rsid w:val="002E35FA"/>
    <w:rsid w:val="002E3A76"/>
    <w:rsid w:val="002E3C02"/>
    <w:rsid w:val="002E3CCD"/>
    <w:rsid w:val="002E422C"/>
    <w:rsid w:val="002E4A65"/>
    <w:rsid w:val="002E4AD9"/>
    <w:rsid w:val="002E5C5E"/>
    <w:rsid w:val="002F14F2"/>
    <w:rsid w:val="002F1FEE"/>
    <w:rsid w:val="002F38C7"/>
    <w:rsid w:val="002F40ED"/>
    <w:rsid w:val="002F6033"/>
    <w:rsid w:val="002F6D3F"/>
    <w:rsid w:val="002F7204"/>
    <w:rsid w:val="002F78CE"/>
    <w:rsid w:val="003004BF"/>
    <w:rsid w:val="00300701"/>
    <w:rsid w:val="00300AAB"/>
    <w:rsid w:val="00302DB7"/>
    <w:rsid w:val="00303BD6"/>
    <w:rsid w:val="00303D3C"/>
    <w:rsid w:val="003044F1"/>
    <w:rsid w:val="00304AFF"/>
    <w:rsid w:val="00304C1E"/>
    <w:rsid w:val="003058BF"/>
    <w:rsid w:val="003058E4"/>
    <w:rsid w:val="00306A50"/>
    <w:rsid w:val="00306D3B"/>
    <w:rsid w:val="00306FBB"/>
    <w:rsid w:val="0030702E"/>
    <w:rsid w:val="0030735E"/>
    <w:rsid w:val="00307E8C"/>
    <w:rsid w:val="00307F06"/>
    <w:rsid w:val="00307F6B"/>
    <w:rsid w:val="0031077A"/>
    <w:rsid w:val="003110C6"/>
    <w:rsid w:val="0031246B"/>
    <w:rsid w:val="0031280A"/>
    <w:rsid w:val="00314E34"/>
    <w:rsid w:val="003173D5"/>
    <w:rsid w:val="0032161B"/>
    <w:rsid w:val="00322021"/>
    <w:rsid w:val="0032219C"/>
    <w:rsid w:val="00322EC4"/>
    <w:rsid w:val="0032318E"/>
    <w:rsid w:val="003231EF"/>
    <w:rsid w:val="00323C71"/>
    <w:rsid w:val="00325461"/>
    <w:rsid w:val="00325E0F"/>
    <w:rsid w:val="00325EAA"/>
    <w:rsid w:val="00330879"/>
    <w:rsid w:val="00332CFF"/>
    <w:rsid w:val="003335F8"/>
    <w:rsid w:val="00333CF4"/>
    <w:rsid w:val="00334CB2"/>
    <w:rsid w:val="00334CD3"/>
    <w:rsid w:val="00334F06"/>
    <w:rsid w:val="00335B9E"/>
    <w:rsid w:val="003365D1"/>
    <w:rsid w:val="00336A07"/>
    <w:rsid w:val="00336A82"/>
    <w:rsid w:val="0033739F"/>
    <w:rsid w:val="00340E2C"/>
    <w:rsid w:val="00341352"/>
    <w:rsid w:val="00341FBE"/>
    <w:rsid w:val="00343931"/>
    <w:rsid w:val="00344ED6"/>
    <w:rsid w:val="003456AC"/>
    <w:rsid w:val="0035012D"/>
    <w:rsid w:val="003501E7"/>
    <w:rsid w:val="00351152"/>
    <w:rsid w:val="00352ED6"/>
    <w:rsid w:val="00353182"/>
    <w:rsid w:val="00353A45"/>
    <w:rsid w:val="003542C8"/>
    <w:rsid w:val="003550C7"/>
    <w:rsid w:val="00355EAC"/>
    <w:rsid w:val="003564D2"/>
    <w:rsid w:val="00356EA8"/>
    <w:rsid w:val="0035716E"/>
    <w:rsid w:val="00360734"/>
    <w:rsid w:val="00360F03"/>
    <w:rsid w:val="00362465"/>
    <w:rsid w:val="00362C45"/>
    <w:rsid w:val="003634CA"/>
    <w:rsid w:val="0036371E"/>
    <w:rsid w:val="00363AB4"/>
    <w:rsid w:val="00364409"/>
    <w:rsid w:val="00366633"/>
    <w:rsid w:val="0036676E"/>
    <w:rsid w:val="00366EF5"/>
    <w:rsid w:val="00370B54"/>
    <w:rsid w:val="00371E5A"/>
    <w:rsid w:val="00372FAD"/>
    <w:rsid w:val="00372FFE"/>
    <w:rsid w:val="00373C5F"/>
    <w:rsid w:val="00375871"/>
    <w:rsid w:val="00376B57"/>
    <w:rsid w:val="00377A01"/>
    <w:rsid w:val="00380AA8"/>
    <w:rsid w:val="00380ADF"/>
    <w:rsid w:val="003813C8"/>
    <w:rsid w:val="00382084"/>
    <w:rsid w:val="00383EF5"/>
    <w:rsid w:val="00384656"/>
    <w:rsid w:val="00385D17"/>
    <w:rsid w:val="00385FC7"/>
    <w:rsid w:val="00386861"/>
    <w:rsid w:val="00386E05"/>
    <w:rsid w:val="003872A0"/>
    <w:rsid w:val="0038744A"/>
    <w:rsid w:val="00390725"/>
    <w:rsid w:val="003908F0"/>
    <w:rsid w:val="003909B0"/>
    <w:rsid w:val="003912FA"/>
    <w:rsid w:val="003918EB"/>
    <w:rsid w:val="003920CC"/>
    <w:rsid w:val="00392DA7"/>
    <w:rsid w:val="00393C07"/>
    <w:rsid w:val="0039451E"/>
    <w:rsid w:val="003952EB"/>
    <w:rsid w:val="00397FB6"/>
    <w:rsid w:val="003A0F9B"/>
    <w:rsid w:val="003A36B9"/>
    <w:rsid w:val="003A3D2F"/>
    <w:rsid w:val="003A603D"/>
    <w:rsid w:val="003A7A16"/>
    <w:rsid w:val="003B1AAA"/>
    <w:rsid w:val="003B27D4"/>
    <w:rsid w:val="003B3264"/>
    <w:rsid w:val="003B3CB1"/>
    <w:rsid w:val="003B6040"/>
    <w:rsid w:val="003B62A7"/>
    <w:rsid w:val="003B648F"/>
    <w:rsid w:val="003B6B58"/>
    <w:rsid w:val="003B70F1"/>
    <w:rsid w:val="003B73C2"/>
    <w:rsid w:val="003C01CF"/>
    <w:rsid w:val="003C0870"/>
    <w:rsid w:val="003C2493"/>
    <w:rsid w:val="003C2DF6"/>
    <w:rsid w:val="003C2EF0"/>
    <w:rsid w:val="003C3D92"/>
    <w:rsid w:val="003C578B"/>
    <w:rsid w:val="003C66A1"/>
    <w:rsid w:val="003C71FC"/>
    <w:rsid w:val="003D0795"/>
    <w:rsid w:val="003D0A5B"/>
    <w:rsid w:val="003D0F58"/>
    <w:rsid w:val="003D3642"/>
    <w:rsid w:val="003D38DD"/>
    <w:rsid w:val="003D4891"/>
    <w:rsid w:val="003D4C6D"/>
    <w:rsid w:val="003D5284"/>
    <w:rsid w:val="003D5551"/>
    <w:rsid w:val="003D5E12"/>
    <w:rsid w:val="003D5EB5"/>
    <w:rsid w:val="003D6620"/>
    <w:rsid w:val="003D6942"/>
    <w:rsid w:val="003D6E8F"/>
    <w:rsid w:val="003E0548"/>
    <w:rsid w:val="003E1B6B"/>
    <w:rsid w:val="003E1EE6"/>
    <w:rsid w:val="003E2BF5"/>
    <w:rsid w:val="003E30D2"/>
    <w:rsid w:val="003E38B1"/>
    <w:rsid w:val="003E47D7"/>
    <w:rsid w:val="003E4BB2"/>
    <w:rsid w:val="003E622F"/>
    <w:rsid w:val="003E65D8"/>
    <w:rsid w:val="003E6869"/>
    <w:rsid w:val="003E7611"/>
    <w:rsid w:val="003E7FC9"/>
    <w:rsid w:val="003F0BA2"/>
    <w:rsid w:val="003F129B"/>
    <w:rsid w:val="003F2CFA"/>
    <w:rsid w:val="003F31FB"/>
    <w:rsid w:val="003F4F9B"/>
    <w:rsid w:val="00400D57"/>
    <w:rsid w:val="00400D6F"/>
    <w:rsid w:val="00402097"/>
    <w:rsid w:val="0040222A"/>
    <w:rsid w:val="00402DD8"/>
    <w:rsid w:val="0040501F"/>
    <w:rsid w:val="0040534B"/>
    <w:rsid w:val="00405B8A"/>
    <w:rsid w:val="00406C65"/>
    <w:rsid w:val="004076FD"/>
    <w:rsid w:val="00411376"/>
    <w:rsid w:val="004116C2"/>
    <w:rsid w:val="00413031"/>
    <w:rsid w:val="00413356"/>
    <w:rsid w:val="00414660"/>
    <w:rsid w:val="00415DDD"/>
    <w:rsid w:val="00417E40"/>
    <w:rsid w:val="004205CD"/>
    <w:rsid w:val="00420B20"/>
    <w:rsid w:val="00421080"/>
    <w:rsid w:val="00424F0D"/>
    <w:rsid w:val="004250F6"/>
    <w:rsid w:val="00425D74"/>
    <w:rsid w:val="004271D2"/>
    <w:rsid w:val="00427A87"/>
    <w:rsid w:val="00432ED2"/>
    <w:rsid w:val="0043353A"/>
    <w:rsid w:val="00433728"/>
    <w:rsid w:val="00434822"/>
    <w:rsid w:val="00436B9E"/>
    <w:rsid w:val="004376B2"/>
    <w:rsid w:val="00437983"/>
    <w:rsid w:val="00437A17"/>
    <w:rsid w:val="00437B90"/>
    <w:rsid w:val="0044036A"/>
    <w:rsid w:val="00441491"/>
    <w:rsid w:val="0044166D"/>
    <w:rsid w:val="00442C68"/>
    <w:rsid w:val="00443A37"/>
    <w:rsid w:val="0044499C"/>
    <w:rsid w:val="004452E6"/>
    <w:rsid w:val="00446C37"/>
    <w:rsid w:val="00446D69"/>
    <w:rsid w:val="00447E41"/>
    <w:rsid w:val="00452F0B"/>
    <w:rsid w:val="0045300D"/>
    <w:rsid w:val="00454C3C"/>
    <w:rsid w:val="00455417"/>
    <w:rsid w:val="00456635"/>
    <w:rsid w:val="004603C6"/>
    <w:rsid w:val="00461355"/>
    <w:rsid w:val="0046162D"/>
    <w:rsid w:val="00461766"/>
    <w:rsid w:val="00462BE1"/>
    <w:rsid w:val="00462DCA"/>
    <w:rsid w:val="00464F39"/>
    <w:rsid w:val="004657F7"/>
    <w:rsid w:val="0046621D"/>
    <w:rsid w:val="00466367"/>
    <w:rsid w:val="00466946"/>
    <w:rsid w:val="0046702B"/>
    <w:rsid w:val="00467E00"/>
    <w:rsid w:val="00471A1A"/>
    <w:rsid w:val="00471E93"/>
    <w:rsid w:val="00472A5C"/>
    <w:rsid w:val="0047410B"/>
    <w:rsid w:val="004743D8"/>
    <w:rsid w:val="00477691"/>
    <w:rsid w:val="00477763"/>
    <w:rsid w:val="0048141C"/>
    <w:rsid w:val="004816B6"/>
    <w:rsid w:val="004822AE"/>
    <w:rsid w:val="00483A2F"/>
    <w:rsid w:val="00483FF6"/>
    <w:rsid w:val="00484F30"/>
    <w:rsid w:val="00485CB2"/>
    <w:rsid w:val="00490A98"/>
    <w:rsid w:val="00490C86"/>
    <w:rsid w:val="004912C2"/>
    <w:rsid w:val="00491742"/>
    <w:rsid w:val="00491775"/>
    <w:rsid w:val="004937E4"/>
    <w:rsid w:val="0049471B"/>
    <w:rsid w:val="004952D1"/>
    <w:rsid w:val="0049655E"/>
    <w:rsid w:val="00496932"/>
    <w:rsid w:val="00496FF5"/>
    <w:rsid w:val="004A03E1"/>
    <w:rsid w:val="004A1D21"/>
    <w:rsid w:val="004A2281"/>
    <w:rsid w:val="004A2B18"/>
    <w:rsid w:val="004A4666"/>
    <w:rsid w:val="004A4A66"/>
    <w:rsid w:val="004A4E7A"/>
    <w:rsid w:val="004A4FA1"/>
    <w:rsid w:val="004A546A"/>
    <w:rsid w:val="004A62CB"/>
    <w:rsid w:val="004B008B"/>
    <w:rsid w:val="004B176D"/>
    <w:rsid w:val="004B34E9"/>
    <w:rsid w:val="004B3855"/>
    <w:rsid w:val="004B46E6"/>
    <w:rsid w:val="004B4BA0"/>
    <w:rsid w:val="004B577A"/>
    <w:rsid w:val="004B6963"/>
    <w:rsid w:val="004B69B5"/>
    <w:rsid w:val="004B788F"/>
    <w:rsid w:val="004C0383"/>
    <w:rsid w:val="004C576D"/>
    <w:rsid w:val="004D0369"/>
    <w:rsid w:val="004D073A"/>
    <w:rsid w:val="004D0884"/>
    <w:rsid w:val="004D14A8"/>
    <w:rsid w:val="004D19CF"/>
    <w:rsid w:val="004D21FF"/>
    <w:rsid w:val="004D2371"/>
    <w:rsid w:val="004D2DF7"/>
    <w:rsid w:val="004D377F"/>
    <w:rsid w:val="004D4598"/>
    <w:rsid w:val="004D498F"/>
    <w:rsid w:val="004D587B"/>
    <w:rsid w:val="004D5E84"/>
    <w:rsid w:val="004E002A"/>
    <w:rsid w:val="004E0D8B"/>
    <w:rsid w:val="004E17EC"/>
    <w:rsid w:val="004E270E"/>
    <w:rsid w:val="004E3455"/>
    <w:rsid w:val="004E5714"/>
    <w:rsid w:val="004E57CD"/>
    <w:rsid w:val="004E6249"/>
    <w:rsid w:val="004F030D"/>
    <w:rsid w:val="004F0503"/>
    <w:rsid w:val="004F381F"/>
    <w:rsid w:val="004F3B4F"/>
    <w:rsid w:val="004F4960"/>
    <w:rsid w:val="004F55EB"/>
    <w:rsid w:val="004F5D16"/>
    <w:rsid w:val="004F72D7"/>
    <w:rsid w:val="004F7657"/>
    <w:rsid w:val="00500559"/>
    <w:rsid w:val="005021FC"/>
    <w:rsid w:val="00506BD0"/>
    <w:rsid w:val="00507DE9"/>
    <w:rsid w:val="00510D4D"/>
    <w:rsid w:val="00511B58"/>
    <w:rsid w:val="00512460"/>
    <w:rsid w:val="00513B76"/>
    <w:rsid w:val="00514D85"/>
    <w:rsid w:val="0051508D"/>
    <w:rsid w:val="005156E6"/>
    <w:rsid w:val="00516037"/>
    <w:rsid w:val="005161BC"/>
    <w:rsid w:val="00516328"/>
    <w:rsid w:val="00516612"/>
    <w:rsid w:val="0051705E"/>
    <w:rsid w:val="005203CE"/>
    <w:rsid w:val="00520DAE"/>
    <w:rsid w:val="00520EF4"/>
    <w:rsid w:val="00520F03"/>
    <w:rsid w:val="0052106E"/>
    <w:rsid w:val="005225E2"/>
    <w:rsid w:val="00523296"/>
    <w:rsid w:val="00523504"/>
    <w:rsid w:val="00523700"/>
    <w:rsid w:val="005257A7"/>
    <w:rsid w:val="0052641D"/>
    <w:rsid w:val="00526A16"/>
    <w:rsid w:val="00532D01"/>
    <w:rsid w:val="0053344F"/>
    <w:rsid w:val="0053480C"/>
    <w:rsid w:val="00535180"/>
    <w:rsid w:val="00535DD1"/>
    <w:rsid w:val="00536A4F"/>
    <w:rsid w:val="00536B8D"/>
    <w:rsid w:val="00537530"/>
    <w:rsid w:val="005378D8"/>
    <w:rsid w:val="0054089D"/>
    <w:rsid w:val="00541178"/>
    <w:rsid w:val="0054123B"/>
    <w:rsid w:val="00542B24"/>
    <w:rsid w:val="005438FC"/>
    <w:rsid w:val="00543A3B"/>
    <w:rsid w:val="005443D6"/>
    <w:rsid w:val="00545382"/>
    <w:rsid w:val="00545877"/>
    <w:rsid w:val="00545B12"/>
    <w:rsid w:val="00545D20"/>
    <w:rsid w:val="00545E12"/>
    <w:rsid w:val="00545E29"/>
    <w:rsid w:val="005467E3"/>
    <w:rsid w:val="00547158"/>
    <w:rsid w:val="00550583"/>
    <w:rsid w:val="0055290A"/>
    <w:rsid w:val="00554FB6"/>
    <w:rsid w:val="00556197"/>
    <w:rsid w:val="00557343"/>
    <w:rsid w:val="005623C8"/>
    <w:rsid w:val="00563030"/>
    <w:rsid w:val="0056394E"/>
    <w:rsid w:val="00563FF2"/>
    <w:rsid w:val="005649DE"/>
    <w:rsid w:val="0056512D"/>
    <w:rsid w:val="00570687"/>
    <w:rsid w:val="005706A3"/>
    <w:rsid w:val="00570DB7"/>
    <w:rsid w:val="0057290F"/>
    <w:rsid w:val="00573092"/>
    <w:rsid w:val="00573A7A"/>
    <w:rsid w:val="005752E1"/>
    <w:rsid w:val="005760F5"/>
    <w:rsid w:val="005765AC"/>
    <w:rsid w:val="00577A85"/>
    <w:rsid w:val="00577C45"/>
    <w:rsid w:val="00581431"/>
    <w:rsid w:val="00582976"/>
    <w:rsid w:val="00582AE0"/>
    <w:rsid w:val="00583F99"/>
    <w:rsid w:val="0058426D"/>
    <w:rsid w:val="005842C3"/>
    <w:rsid w:val="005842E1"/>
    <w:rsid w:val="005851B8"/>
    <w:rsid w:val="00586B0A"/>
    <w:rsid w:val="0059004D"/>
    <w:rsid w:val="00591E3D"/>
    <w:rsid w:val="00592241"/>
    <w:rsid w:val="00595519"/>
    <w:rsid w:val="0059638F"/>
    <w:rsid w:val="00597566"/>
    <w:rsid w:val="005A093C"/>
    <w:rsid w:val="005A0BE3"/>
    <w:rsid w:val="005A24AA"/>
    <w:rsid w:val="005A39A2"/>
    <w:rsid w:val="005A6242"/>
    <w:rsid w:val="005A6297"/>
    <w:rsid w:val="005A649C"/>
    <w:rsid w:val="005A684E"/>
    <w:rsid w:val="005A6920"/>
    <w:rsid w:val="005B1F92"/>
    <w:rsid w:val="005B2A5F"/>
    <w:rsid w:val="005B45E2"/>
    <w:rsid w:val="005B62BA"/>
    <w:rsid w:val="005B65FA"/>
    <w:rsid w:val="005B679D"/>
    <w:rsid w:val="005C1E32"/>
    <w:rsid w:val="005C22C2"/>
    <w:rsid w:val="005C2C2F"/>
    <w:rsid w:val="005C4A7C"/>
    <w:rsid w:val="005C4AA8"/>
    <w:rsid w:val="005C4D46"/>
    <w:rsid w:val="005C53F6"/>
    <w:rsid w:val="005C649A"/>
    <w:rsid w:val="005C65C9"/>
    <w:rsid w:val="005C68AC"/>
    <w:rsid w:val="005C68BD"/>
    <w:rsid w:val="005C7AAE"/>
    <w:rsid w:val="005C7D6E"/>
    <w:rsid w:val="005C7E3A"/>
    <w:rsid w:val="005D0C94"/>
    <w:rsid w:val="005D1540"/>
    <w:rsid w:val="005D2164"/>
    <w:rsid w:val="005D44F5"/>
    <w:rsid w:val="005D4518"/>
    <w:rsid w:val="005D5AD9"/>
    <w:rsid w:val="005D5CE4"/>
    <w:rsid w:val="005D685C"/>
    <w:rsid w:val="005D76FF"/>
    <w:rsid w:val="005D794F"/>
    <w:rsid w:val="005E03E3"/>
    <w:rsid w:val="005E1F9D"/>
    <w:rsid w:val="005E2AA5"/>
    <w:rsid w:val="005E2B95"/>
    <w:rsid w:val="005E3EEC"/>
    <w:rsid w:val="005E475F"/>
    <w:rsid w:val="005E4F6C"/>
    <w:rsid w:val="005E62F8"/>
    <w:rsid w:val="005E7A93"/>
    <w:rsid w:val="005F128F"/>
    <w:rsid w:val="005F2FDE"/>
    <w:rsid w:val="005F448F"/>
    <w:rsid w:val="005F4987"/>
    <w:rsid w:val="005F7722"/>
    <w:rsid w:val="005F77FC"/>
    <w:rsid w:val="005F7CD1"/>
    <w:rsid w:val="006003FF"/>
    <w:rsid w:val="00600905"/>
    <w:rsid w:val="00600DD3"/>
    <w:rsid w:val="006017F0"/>
    <w:rsid w:val="00601F3C"/>
    <w:rsid w:val="00602CA1"/>
    <w:rsid w:val="00603129"/>
    <w:rsid w:val="006032DC"/>
    <w:rsid w:val="00603736"/>
    <w:rsid w:val="006042D0"/>
    <w:rsid w:val="006065CB"/>
    <w:rsid w:val="00606883"/>
    <w:rsid w:val="00606EBB"/>
    <w:rsid w:val="006115F4"/>
    <w:rsid w:val="00611A68"/>
    <w:rsid w:val="00613536"/>
    <w:rsid w:val="006138FF"/>
    <w:rsid w:val="006142C9"/>
    <w:rsid w:val="0061460D"/>
    <w:rsid w:val="0061500C"/>
    <w:rsid w:val="006163D9"/>
    <w:rsid w:val="00616BF2"/>
    <w:rsid w:val="006173BB"/>
    <w:rsid w:val="00617BB7"/>
    <w:rsid w:val="00617DDF"/>
    <w:rsid w:val="00620099"/>
    <w:rsid w:val="00621C74"/>
    <w:rsid w:val="00621F97"/>
    <w:rsid w:val="00622B5C"/>
    <w:rsid w:val="00622B87"/>
    <w:rsid w:val="00626599"/>
    <w:rsid w:val="00626894"/>
    <w:rsid w:val="00633CBD"/>
    <w:rsid w:val="006359D1"/>
    <w:rsid w:val="006365CB"/>
    <w:rsid w:val="0063794D"/>
    <w:rsid w:val="00637C4E"/>
    <w:rsid w:val="0064081E"/>
    <w:rsid w:val="0064402E"/>
    <w:rsid w:val="00644653"/>
    <w:rsid w:val="00644F7E"/>
    <w:rsid w:val="006450C6"/>
    <w:rsid w:val="00646148"/>
    <w:rsid w:val="00646666"/>
    <w:rsid w:val="00646B29"/>
    <w:rsid w:val="00646E01"/>
    <w:rsid w:val="0064747B"/>
    <w:rsid w:val="00647BD8"/>
    <w:rsid w:val="006511AB"/>
    <w:rsid w:val="006514D1"/>
    <w:rsid w:val="00651835"/>
    <w:rsid w:val="0065199C"/>
    <w:rsid w:val="006522DB"/>
    <w:rsid w:val="006531EC"/>
    <w:rsid w:val="006547FD"/>
    <w:rsid w:val="006573C9"/>
    <w:rsid w:val="006609CF"/>
    <w:rsid w:val="00661D45"/>
    <w:rsid w:val="0066227D"/>
    <w:rsid w:val="00663AF3"/>
    <w:rsid w:val="006642F8"/>
    <w:rsid w:val="00665466"/>
    <w:rsid w:val="00666963"/>
    <w:rsid w:val="0066702B"/>
    <w:rsid w:val="00667284"/>
    <w:rsid w:val="0067088F"/>
    <w:rsid w:val="00671023"/>
    <w:rsid w:val="0067118B"/>
    <w:rsid w:val="00675FC3"/>
    <w:rsid w:val="00676222"/>
    <w:rsid w:val="00677CFF"/>
    <w:rsid w:val="006803E7"/>
    <w:rsid w:val="00680EC9"/>
    <w:rsid w:val="00681A24"/>
    <w:rsid w:val="00683550"/>
    <w:rsid w:val="00683F03"/>
    <w:rsid w:val="00684194"/>
    <w:rsid w:val="00690129"/>
    <w:rsid w:val="006901AD"/>
    <w:rsid w:val="00690F12"/>
    <w:rsid w:val="00690F54"/>
    <w:rsid w:val="00691318"/>
    <w:rsid w:val="00692586"/>
    <w:rsid w:val="00692B90"/>
    <w:rsid w:val="00692D03"/>
    <w:rsid w:val="00692E06"/>
    <w:rsid w:val="00693461"/>
    <w:rsid w:val="00693764"/>
    <w:rsid w:val="00694211"/>
    <w:rsid w:val="006946CF"/>
    <w:rsid w:val="00694CBF"/>
    <w:rsid w:val="00695ABD"/>
    <w:rsid w:val="0069693C"/>
    <w:rsid w:val="006969D7"/>
    <w:rsid w:val="00696D4C"/>
    <w:rsid w:val="006970F5"/>
    <w:rsid w:val="00697B95"/>
    <w:rsid w:val="00697EA5"/>
    <w:rsid w:val="006A0488"/>
    <w:rsid w:val="006A0D67"/>
    <w:rsid w:val="006A0E88"/>
    <w:rsid w:val="006A1C9E"/>
    <w:rsid w:val="006A2447"/>
    <w:rsid w:val="006A2B44"/>
    <w:rsid w:val="006A3162"/>
    <w:rsid w:val="006A468E"/>
    <w:rsid w:val="006A6D69"/>
    <w:rsid w:val="006A7130"/>
    <w:rsid w:val="006A72BA"/>
    <w:rsid w:val="006B0298"/>
    <w:rsid w:val="006B03E8"/>
    <w:rsid w:val="006B1906"/>
    <w:rsid w:val="006B1F3A"/>
    <w:rsid w:val="006B2AE1"/>
    <w:rsid w:val="006B2C1B"/>
    <w:rsid w:val="006B3157"/>
    <w:rsid w:val="006B39C9"/>
    <w:rsid w:val="006B4A39"/>
    <w:rsid w:val="006B5A8D"/>
    <w:rsid w:val="006B704B"/>
    <w:rsid w:val="006B7B23"/>
    <w:rsid w:val="006C36F6"/>
    <w:rsid w:val="006C437A"/>
    <w:rsid w:val="006C6893"/>
    <w:rsid w:val="006C71CC"/>
    <w:rsid w:val="006C760C"/>
    <w:rsid w:val="006C7659"/>
    <w:rsid w:val="006C7838"/>
    <w:rsid w:val="006D265C"/>
    <w:rsid w:val="006D328B"/>
    <w:rsid w:val="006D44B1"/>
    <w:rsid w:val="006D469C"/>
    <w:rsid w:val="006D55CD"/>
    <w:rsid w:val="006D55E5"/>
    <w:rsid w:val="006D639D"/>
    <w:rsid w:val="006D65E9"/>
    <w:rsid w:val="006D7D69"/>
    <w:rsid w:val="006E062F"/>
    <w:rsid w:val="006E1DE9"/>
    <w:rsid w:val="006E1ED1"/>
    <w:rsid w:val="006E2038"/>
    <w:rsid w:val="006E205E"/>
    <w:rsid w:val="006E2324"/>
    <w:rsid w:val="006E23FA"/>
    <w:rsid w:val="006E2D1A"/>
    <w:rsid w:val="006E3BEF"/>
    <w:rsid w:val="006E44E3"/>
    <w:rsid w:val="006E5889"/>
    <w:rsid w:val="006E6342"/>
    <w:rsid w:val="006E66F6"/>
    <w:rsid w:val="006E7289"/>
    <w:rsid w:val="006E77C3"/>
    <w:rsid w:val="006E7B81"/>
    <w:rsid w:val="006E7C6A"/>
    <w:rsid w:val="006E7FB6"/>
    <w:rsid w:val="006F00C0"/>
    <w:rsid w:val="006F06E5"/>
    <w:rsid w:val="006F10B7"/>
    <w:rsid w:val="006F1293"/>
    <w:rsid w:val="006F1B13"/>
    <w:rsid w:val="006F25B1"/>
    <w:rsid w:val="006F2E53"/>
    <w:rsid w:val="006F40AB"/>
    <w:rsid w:val="006F4198"/>
    <w:rsid w:val="006F6ED6"/>
    <w:rsid w:val="006F723F"/>
    <w:rsid w:val="00701274"/>
    <w:rsid w:val="00701BA0"/>
    <w:rsid w:val="0070356A"/>
    <w:rsid w:val="00704427"/>
    <w:rsid w:val="00705F8C"/>
    <w:rsid w:val="007069A3"/>
    <w:rsid w:val="00710F7B"/>
    <w:rsid w:val="00711E3A"/>
    <w:rsid w:val="007128A1"/>
    <w:rsid w:val="007128E1"/>
    <w:rsid w:val="00713F26"/>
    <w:rsid w:val="00713F79"/>
    <w:rsid w:val="00717F5C"/>
    <w:rsid w:val="0072013E"/>
    <w:rsid w:val="007205FF"/>
    <w:rsid w:val="00720ACD"/>
    <w:rsid w:val="00722D2B"/>
    <w:rsid w:val="00723E6C"/>
    <w:rsid w:val="00724536"/>
    <w:rsid w:val="00724E66"/>
    <w:rsid w:val="00725901"/>
    <w:rsid w:val="00725BEA"/>
    <w:rsid w:val="00726C8F"/>
    <w:rsid w:val="00726F09"/>
    <w:rsid w:val="00727E11"/>
    <w:rsid w:val="00730149"/>
    <w:rsid w:val="0073198B"/>
    <w:rsid w:val="00731EE0"/>
    <w:rsid w:val="0073232A"/>
    <w:rsid w:val="00732BBF"/>
    <w:rsid w:val="00734147"/>
    <w:rsid w:val="00736536"/>
    <w:rsid w:val="0074038F"/>
    <w:rsid w:val="00740D93"/>
    <w:rsid w:val="00740EB0"/>
    <w:rsid w:val="00741521"/>
    <w:rsid w:val="007417F6"/>
    <w:rsid w:val="007427DE"/>
    <w:rsid w:val="00744042"/>
    <w:rsid w:val="00744ED6"/>
    <w:rsid w:val="00745EC1"/>
    <w:rsid w:val="00746EC9"/>
    <w:rsid w:val="0074769B"/>
    <w:rsid w:val="007500BD"/>
    <w:rsid w:val="00750902"/>
    <w:rsid w:val="007519BB"/>
    <w:rsid w:val="00751C49"/>
    <w:rsid w:val="0075407C"/>
    <w:rsid w:val="00754373"/>
    <w:rsid w:val="00754F57"/>
    <w:rsid w:val="007551AE"/>
    <w:rsid w:val="007569A4"/>
    <w:rsid w:val="00757D74"/>
    <w:rsid w:val="0076000A"/>
    <w:rsid w:val="0076206F"/>
    <w:rsid w:val="00762EDA"/>
    <w:rsid w:val="00763044"/>
    <w:rsid w:val="007635DD"/>
    <w:rsid w:val="00764BF4"/>
    <w:rsid w:val="00767B8B"/>
    <w:rsid w:val="00767F8B"/>
    <w:rsid w:val="00770FC7"/>
    <w:rsid w:val="00771F87"/>
    <w:rsid w:val="00773D00"/>
    <w:rsid w:val="007743D3"/>
    <w:rsid w:val="00774BC9"/>
    <w:rsid w:val="00775112"/>
    <w:rsid w:val="00777C8D"/>
    <w:rsid w:val="00781AA1"/>
    <w:rsid w:val="00783171"/>
    <w:rsid w:val="0078336E"/>
    <w:rsid w:val="007836A4"/>
    <w:rsid w:val="00783D09"/>
    <w:rsid w:val="00784604"/>
    <w:rsid w:val="00784EB7"/>
    <w:rsid w:val="0078504E"/>
    <w:rsid w:val="007852C3"/>
    <w:rsid w:val="00786153"/>
    <w:rsid w:val="007861DF"/>
    <w:rsid w:val="007863B0"/>
    <w:rsid w:val="007864C1"/>
    <w:rsid w:val="007864F1"/>
    <w:rsid w:val="00786C80"/>
    <w:rsid w:val="007874E8"/>
    <w:rsid w:val="007902CD"/>
    <w:rsid w:val="00790B69"/>
    <w:rsid w:val="00790DC4"/>
    <w:rsid w:val="0079188C"/>
    <w:rsid w:val="00792466"/>
    <w:rsid w:val="00792C3A"/>
    <w:rsid w:val="00792D58"/>
    <w:rsid w:val="00793601"/>
    <w:rsid w:val="007940F3"/>
    <w:rsid w:val="00794B38"/>
    <w:rsid w:val="00794E25"/>
    <w:rsid w:val="00794E71"/>
    <w:rsid w:val="00797C14"/>
    <w:rsid w:val="007A18D8"/>
    <w:rsid w:val="007A1F46"/>
    <w:rsid w:val="007A3BB2"/>
    <w:rsid w:val="007A5828"/>
    <w:rsid w:val="007A6100"/>
    <w:rsid w:val="007A6989"/>
    <w:rsid w:val="007A7B2E"/>
    <w:rsid w:val="007B093E"/>
    <w:rsid w:val="007B2360"/>
    <w:rsid w:val="007B3EB3"/>
    <w:rsid w:val="007B45CB"/>
    <w:rsid w:val="007B5F7D"/>
    <w:rsid w:val="007B6058"/>
    <w:rsid w:val="007B7A0B"/>
    <w:rsid w:val="007C027A"/>
    <w:rsid w:val="007C03EF"/>
    <w:rsid w:val="007C04A3"/>
    <w:rsid w:val="007C19A8"/>
    <w:rsid w:val="007C19FF"/>
    <w:rsid w:val="007C224F"/>
    <w:rsid w:val="007C28D8"/>
    <w:rsid w:val="007C4459"/>
    <w:rsid w:val="007C58B9"/>
    <w:rsid w:val="007C5F50"/>
    <w:rsid w:val="007C65B1"/>
    <w:rsid w:val="007C79C7"/>
    <w:rsid w:val="007D037A"/>
    <w:rsid w:val="007D0394"/>
    <w:rsid w:val="007D0C35"/>
    <w:rsid w:val="007D136F"/>
    <w:rsid w:val="007D2484"/>
    <w:rsid w:val="007D3D3F"/>
    <w:rsid w:val="007D3EC8"/>
    <w:rsid w:val="007D5E56"/>
    <w:rsid w:val="007E00D4"/>
    <w:rsid w:val="007E185E"/>
    <w:rsid w:val="007E2862"/>
    <w:rsid w:val="007E2C15"/>
    <w:rsid w:val="007E301E"/>
    <w:rsid w:val="007E345B"/>
    <w:rsid w:val="007E535F"/>
    <w:rsid w:val="007E7432"/>
    <w:rsid w:val="007F0DBB"/>
    <w:rsid w:val="007F0E73"/>
    <w:rsid w:val="007F1002"/>
    <w:rsid w:val="007F1EC1"/>
    <w:rsid w:val="007F2738"/>
    <w:rsid w:val="007F273A"/>
    <w:rsid w:val="007F2CF6"/>
    <w:rsid w:val="007F3D84"/>
    <w:rsid w:val="007F6449"/>
    <w:rsid w:val="007F7FB7"/>
    <w:rsid w:val="00801626"/>
    <w:rsid w:val="00801DCA"/>
    <w:rsid w:val="00802782"/>
    <w:rsid w:val="00804035"/>
    <w:rsid w:val="0080653D"/>
    <w:rsid w:val="008078E8"/>
    <w:rsid w:val="008100D3"/>
    <w:rsid w:val="00815726"/>
    <w:rsid w:val="008167A2"/>
    <w:rsid w:val="008167B9"/>
    <w:rsid w:val="0081700D"/>
    <w:rsid w:val="0081737D"/>
    <w:rsid w:val="0081766B"/>
    <w:rsid w:val="008204D5"/>
    <w:rsid w:val="00821003"/>
    <w:rsid w:val="00821F57"/>
    <w:rsid w:val="00822067"/>
    <w:rsid w:val="008224D5"/>
    <w:rsid w:val="008228AE"/>
    <w:rsid w:val="008231BE"/>
    <w:rsid w:val="008239D2"/>
    <w:rsid w:val="00824C76"/>
    <w:rsid w:val="00824EDC"/>
    <w:rsid w:val="00825EEC"/>
    <w:rsid w:val="008262F3"/>
    <w:rsid w:val="0083099D"/>
    <w:rsid w:val="008309AB"/>
    <w:rsid w:val="00830DFF"/>
    <w:rsid w:val="00831277"/>
    <w:rsid w:val="00831731"/>
    <w:rsid w:val="00831AB5"/>
    <w:rsid w:val="0083324F"/>
    <w:rsid w:val="008347A1"/>
    <w:rsid w:val="00834DC2"/>
    <w:rsid w:val="00835592"/>
    <w:rsid w:val="0083593B"/>
    <w:rsid w:val="00835F9D"/>
    <w:rsid w:val="0083677F"/>
    <w:rsid w:val="00836FD6"/>
    <w:rsid w:val="008371B3"/>
    <w:rsid w:val="00837724"/>
    <w:rsid w:val="0084076C"/>
    <w:rsid w:val="008408D3"/>
    <w:rsid w:val="00841C4B"/>
    <w:rsid w:val="00841F4C"/>
    <w:rsid w:val="00841F78"/>
    <w:rsid w:val="008438CC"/>
    <w:rsid w:val="0084403C"/>
    <w:rsid w:val="00844AD0"/>
    <w:rsid w:val="00844BCB"/>
    <w:rsid w:val="008450E7"/>
    <w:rsid w:val="00845A0C"/>
    <w:rsid w:val="00847CD6"/>
    <w:rsid w:val="00847D40"/>
    <w:rsid w:val="00850047"/>
    <w:rsid w:val="00851D1D"/>
    <w:rsid w:val="0085375A"/>
    <w:rsid w:val="00853AA3"/>
    <w:rsid w:val="00855605"/>
    <w:rsid w:val="008567BD"/>
    <w:rsid w:val="008571E3"/>
    <w:rsid w:val="008575CE"/>
    <w:rsid w:val="008578DD"/>
    <w:rsid w:val="00860809"/>
    <w:rsid w:val="0086124D"/>
    <w:rsid w:val="00861A41"/>
    <w:rsid w:val="00862642"/>
    <w:rsid w:val="00863835"/>
    <w:rsid w:val="00864458"/>
    <w:rsid w:val="00866EC6"/>
    <w:rsid w:val="00871698"/>
    <w:rsid w:val="0087180E"/>
    <w:rsid w:val="00871A1D"/>
    <w:rsid w:val="00871DC3"/>
    <w:rsid w:val="00871E6E"/>
    <w:rsid w:val="008729FA"/>
    <w:rsid w:val="00875240"/>
    <w:rsid w:val="0087587A"/>
    <w:rsid w:val="00876F7B"/>
    <w:rsid w:val="00877F22"/>
    <w:rsid w:val="00880360"/>
    <w:rsid w:val="0088256B"/>
    <w:rsid w:val="00883013"/>
    <w:rsid w:val="00883D9B"/>
    <w:rsid w:val="008847D0"/>
    <w:rsid w:val="00885377"/>
    <w:rsid w:val="008859A9"/>
    <w:rsid w:val="00885EBC"/>
    <w:rsid w:val="00886089"/>
    <w:rsid w:val="008871A9"/>
    <w:rsid w:val="0089325C"/>
    <w:rsid w:val="0089354F"/>
    <w:rsid w:val="00893B29"/>
    <w:rsid w:val="00894574"/>
    <w:rsid w:val="008948EA"/>
    <w:rsid w:val="00895AF4"/>
    <w:rsid w:val="00895B28"/>
    <w:rsid w:val="00896524"/>
    <w:rsid w:val="0089656F"/>
    <w:rsid w:val="008977C2"/>
    <w:rsid w:val="00897F7F"/>
    <w:rsid w:val="008A160C"/>
    <w:rsid w:val="008A1E31"/>
    <w:rsid w:val="008A1FE7"/>
    <w:rsid w:val="008A26DC"/>
    <w:rsid w:val="008A2809"/>
    <w:rsid w:val="008A2A10"/>
    <w:rsid w:val="008A2B6C"/>
    <w:rsid w:val="008A2D44"/>
    <w:rsid w:val="008A3669"/>
    <w:rsid w:val="008A3C81"/>
    <w:rsid w:val="008A442E"/>
    <w:rsid w:val="008A456B"/>
    <w:rsid w:val="008A4B53"/>
    <w:rsid w:val="008A5A75"/>
    <w:rsid w:val="008A6407"/>
    <w:rsid w:val="008A6449"/>
    <w:rsid w:val="008A66FC"/>
    <w:rsid w:val="008A7012"/>
    <w:rsid w:val="008A7C99"/>
    <w:rsid w:val="008B0A88"/>
    <w:rsid w:val="008B1609"/>
    <w:rsid w:val="008B16C7"/>
    <w:rsid w:val="008B1F1F"/>
    <w:rsid w:val="008B2F63"/>
    <w:rsid w:val="008B3BEA"/>
    <w:rsid w:val="008B3C60"/>
    <w:rsid w:val="008B3E1B"/>
    <w:rsid w:val="008B6454"/>
    <w:rsid w:val="008B66E6"/>
    <w:rsid w:val="008B6C66"/>
    <w:rsid w:val="008B6D10"/>
    <w:rsid w:val="008B7145"/>
    <w:rsid w:val="008B7891"/>
    <w:rsid w:val="008C09B7"/>
    <w:rsid w:val="008C28ED"/>
    <w:rsid w:val="008C2F66"/>
    <w:rsid w:val="008C432E"/>
    <w:rsid w:val="008C79D9"/>
    <w:rsid w:val="008C7C97"/>
    <w:rsid w:val="008D0CC0"/>
    <w:rsid w:val="008D1E9F"/>
    <w:rsid w:val="008D203E"/>
    <w:rsid w:val="008D2393"/>
    <w:rsid w:val="008D2E7B"/>
    <w:rsid w:val="008D32C3"/>
    <w:rsid w:val="008D5F30"/>
    <w:rsid w:val="008D5FD7"/>
    <w:rsid w:val="008D66A7"/>
    <w:rsid w:val="008D698C"/>
    <w:rsid w:val="008D7162"/>
    <w:rsid w:val="008E28C9"/>
    <w:rsid w:val="008E2EF5"/>
    <w:rsid w:val="008E35C5"/>
    <w:rsid w:val="008E3A6F"/>
    <w:rsid w:val="008E3DD2"/>
    <w:rsid w:val="008E5A0B"/>
    <w:rsid w:val="008E5A35"/>
    <w:rsid w:val="008E5A8B"/>
    <w:rsid w:val="008E5BB4"/>
    <w:rsid w:val="008E661E"/>
    <w:rsid w:val="008E6B96"/>
    <w:rsid w:val="008E7891"/>
    <w:rsid w:val="008F09BC"/>
    <w:rsid w:val="008F1846"/>
    <w:rsid w:val="008F241B"/>
    <w:rsid w:val="008F358E"/>
    <w:rsid w:val="008F74B4"/>
    <w:rsid w:val="00901B94"/>
    <w:rsid w:val="00903DBA"/>
    <w:rsid w:val="009046CB"/>
    <w:rsid w:val="009059B7"/>
    <w:rsid w:val="009065BE"/>
    <w:rsid w:val="00906926"/>
    <w:rsid w:val="0090761A"/>
    <w:rsid w:val="0091021D"/>
    <w:rsid w:val="00910FC3"/>
    <w:rsid w:val="00912265"/>
    <w:rsid w:val="00913A93"/>
    <w:rsid w:val="00914354"/>
    <w:rsid w:val="00915FBB"/>
    <w:rsid w:val="00916700"/>
    <w:rsid w:val="00917329"/>
    <w:rsid w:val="009176F3"/>
    <w:rsid w:val="00917834"/>
    <w:rsid w:val="00917D78"/>
    <w:rsid w:val="009213A1"/>
    <w:rsid w:val="00922BD7"/>
    <w:rsid w:val="009230F6"/>
    <w:rsid w:val="00923E00"/>
    <w:rsid w:val="009248D5"/>
    <w:rsid w:val="00925146"/>
    <w:rsid w:val="009264EC"/>
    <w:rsid w:val="0092703E"/>
    <w:rsid w:val="00927294"/>
    <w:rsid w:val="00930EA5"/>
    <w:rsid w:val="00931A95"/>
    <w:rsid w:val="0093215E"/>
    <w:rsid w:val="00932D45"/>
    <w:rsid w:val="00932D49"/>
    <w:rsid w:val="0093336E"/>
    <w:rsid w:val="009346A5"/>
    <w:rsid w:val="0093472F"/>
    <w:rsid w:val="0093514F"/>
    <w:rsid w:val="009367D7"/>
    <w:rsid w:val="00936989"/>
    <w:rsid w:val="009370B9"/>
    <w:rsid w:val="00940A94"/>
    <w:rsid w:val="00940C32"/>
    <w:rsid w:val="009412EC"/>
    <w:rsid w:val="009413C7"/>
    <w:rsid w:val="00941924"/>
    <w:rsid w:val="00942424"/>
    <w:rsid w:val="009424C3"/>
    <w:rsid w:val="009429C8"/>
    <w:rsid w:val="00942B8C"/>
    <w:rsid w:val="009431F2"/>
    <w:rsid w:val="00943CEE"/>
    <w:rsid w:val="00944153"/>
    <w:rsid w:val="00945F41"/>
    <w:rsid w:val="0094647A"/>
    <w:rsid w:val="0094672A"/>
    <w:rsid w:val="00946887"/>
    <w:rsid w:val="00946923"/>
    <w:rsid w:val="00946FA1"/>
    <w:rsid w:val="009509F3"/>
    <w:rsid w:val="0095111C"/>
    <w:rsid w:val="009523B7"/>
    <w:rsid w:val="009524C8"/>
    <w:rsid w:val="00952A9C"/>
    <w:rsid w:val="00952EFA"/>
    <w:rsid w:val="00953281"/>
    <w:rsid w:val="00953F98"/>
    <w:rsid w:val="00955264"/>
    <w:rsid w:val="00956F4E"/>
    <w:rsid w:val="009576A4"/>
    <w:rsid w:val="0095777C"/>
    <w:rsid w:val="00960C85"/>
    <w:rsid w:val="00960DBA"/>
    <w:rsid w:val="0096153C"/>
    <w:rsid w:val="009629DA"/>
    <w:rsid w:val="009638BA"/>
    <w:rsid w:val="009639B7"/>
    <w:rsid w:val="0096572E"/>
    <w:rsid w:val="00966086"/>
    <w:rsid w:val="00967214"/>
    <w:rsid w:val="00967D20"/>
    <w:rsid w:val="00970248"/>
    <w:rsid w:val="00971B0A"/>
    <w:rsid w:val="00972FB1"/>
    <w:rsid w:val="0097440D"/>
    <w:rsid w:val="00974C64"/>
    <w:rsid w:val="00974D02"/>
    <w:rsid w:val="0097733F"/>
    <w:rsid w:val="0097796E"/>
    <w:rsid w:val="00980562"/>
    <w:rsid w:val="00980C24"/>
    <w:rsid w:val="00980FE8"/>
    <w:rsid w:val="009811B3"/>
    <w:rsid w:val="00981C4A"/>
    <w:rsid w:val="00983AB2"/>
    <w:rsid w:val="00984020"/>
    <w:rsid w:val="00984D4E"/>
    <w:rsid w:val="00987204"/>
    <w:rsid w:val="00991206"/>
    <w:rsid w:val="00993CB4"/>
    <w:rsid w:val="00993E10"/>
    <w:rsid w:val="0099430D"/>
    <w:rsid w:val="00994465"/>
    <w:rsid w:val="00996442"/>
    <w:rsid w:val="00997334"/>
    <w:rsid w:val="00997A5B"/>
    <w:rsid w:val="009A141D"/>
    <w:rsid w:val="009A375E"/>
    <w:rsid w:val="009A4214"/>
    <w:rsid w:val="009B0856"/>
    <w:rsid w:val="009B1C15"/>
    <w:rsid w:val="009B2E05"/>
    <w:rsid w:val="009B325D"/>
    <w:rsid w:val="009B694C"/>
    <w:rsid w:val="009B729E"/>
    <w:rsid w:val="009C003C"/>
    <w:rsid w:val="009C12BD"/>
    <w:rsid w:val="009C1FB1"/>
    <w:rsid w:val="009C2E67"/>
    <w:rsid w:val="009C35DE"/>
    <w:rsid w:val="009C37EA"/>
    <w:rsid w:val="009C41F3"/>
    <w:rsid w:val="009C45B8"/>
    <w:rsid w:val="009C472B"/>
    <w:rsid w:val="009C4EEB"/>
    <w:rsid w:val="009C5CCB"/>
    <w:rsid w:val="009C66EE"/>
    <w:rsid w:val="009C6E01"/>
    <w:rsid w:val="009C7D69"/>
    <w:rsid w:val="009D0404"/>
    <w:rsid w:val="009D117F"/>
    <w:rsid w:val="009D2226"/>
    <w:rsid w:val="009D76FA"/>
    <w:rsid w:val="009E02A1"/>
    <w:rsid w:val="009E2CAE"/>
    <w:rsid w:val="009E33DB"/>
    <w:rsid w:val="009E4EF0"/>
    <w:rsid w:val="009E5B61"/>
    <w:rsid w:val="009E6A73"/>
    <w:rsid w:val="009E757A"/>
    <w:rsid w:val="009F16DC"/>
    <w:rsid w:val="009F2E9E"/>
    <w:rsid w:val="009F3006"/>
    <w:rsid w:val="009F525F"/>
    <w:rsid w:val="009F5A7E"/>
    <w:rsid w:val="009F6054"/>
    <w:rsid w:val="009F62CD"/>
    <w:rsid w:val="009F6735"/>
    <w:rsid w:val="009F74B1"/>
    <w:rsid w:val="00A00CF5"/>
    <w:rsid w:val="00A00D93"/>
    <w:rsid w:val="00A00E7F"/>
    <w:rsid w:val="00A01B7A"/>
    <w:rsid w:val="00A02A20"/>
    <w:rsid w:val="00A0403A"/>
    <w:rsid w:val="00A049EF"/>
    <w:rsid w:val="00A04EB3"/>
    <w:rsid w:val="00A0622C"/>
    <w:rsid w:val="00A06319"/>
    <w:rsid w:val="00A065CA"/>
    <w:rsid w:val="00A0732B"/>
    <w:rsid w:val="00A0787F"/>
    <w:rsid w:val="00A07CE6"/>
    <w:rsid w:val="00A108E4"/>
    <w:rsid w:val="00A10E6A"/>
    <w:rsid w:val="00A11B29"/>
    <w:rsid w:val="00A1248A"/>
    <w:rsid w:val="00A14153"/>
    <w:rsid w:val="00A1578E"/>
    <w:rsid w:val="00A15E12"/>
    <w:rsid w:val="00A169D0"/>
    <w:rsid w:val="00A17552"/>
    <w:rsid w:val="00A2152D"/>
    <w:rsid w:val="00A21579"/>
    <w:rsid w:val="00A221CE"/>
    <w:rsid w:val="00A2238D"/>
    <w:rsid w:val="00A224E6"/>
    <w:rsid w:val="00A24363"/>
    <w:rsid w:val="00A2489B"/>
    <w:rsid w:val="00A25757"/>
    <w:rsid w:val="00A259B4"/>
    <w:rsid w:val="00A273D1"/>
    <w:rsid w:val="00A276C1"/>
    <w:rsid w:val="00A27914"/>
    <w:rsid w:val="00A312A0"/>
    <w:rsid w:val="00A3304D"/>
    <w:rsid w:val="00A34752"/>
    <w:rsid w:val="00A35F57"/>
    <w:rsid w:val="00A36DCE"/>
    <w:rsid w:val="00A37046"/>
    <w:rsid w:val="00A377A2"/>
    <w:rsid w:val="00A40B61"/>
    <w:rsid w:val="00A41C7B"/>
    <w:rsid w:val="00A42641"/>
    <w:rsid w:val="00A42D57"/>
    <w:rsid w:val="00A436C1"/>
    <w:rsid w:val="00A43AF3"/>
    <w:rsid w:val="00A457BF"/>
    <w:rsid w:val="00A45F9F"/>
    <w:rsid w:val="00A45FBC"/>
    <w:rsid w:val="00A513F0"/>
    <w:rsid w:val="00A5249E"/>
    <w:rsid w:val="00A52FB2"/>
    <w:rsid w:val="00A5446F"/>
    <w:rsid w:val="00A5475C"/>
    <w:rsid w:val="00A552F6"/>
    <w:rsid w:val="00A553A6"/>
    <w:rsid w:val="00A577C3"/>
    <w:rsid w:val="00A601EC"/>
    <w:rsid w:val="00A634F1"/>
    <w:rsid w:val="00A63A81"/>
    <w:rsid w:val="00A6453D"/>
    <w:rsid w:val="00A64B35"/>
    <w:rsid w:val="00A64DD8"/>
    <w:rsid w:val="00A66658"/>
    <w:rsid w:val="00A66778"/>
    <w:rsid w:val="00A67819"/>
    <w:rsid w:val="00A709D1"/>
    <w:rsid w:val="00A71862"/>
    <w:rsid w:val="00A73AFC"/>
    <w:rsid w:val="00A74929"/>
    <w:rsid w:val="00A751CF"/>
    <w:rsid w:val="00A7529E"/>
    <w:rsid w:val="00A75672"/>
    <w:rsid w:val="00A75809"/>
    <w:rsid w:val="00A763A4"/>
    <w:rsid w:val="00A7669F"/>
    <w:rsid w:val="00A76B6D"/>
    <w:rsid w:val="00A80626"/>
    <w:rsid w:val="00A811EB"/>
    <w:rsid w:val="00A815A2"/>
    <w:rsid w:val="00A81A49"/>
    <w:rsid w:val="00A81CE0"/>
    <w:rsid w:val="00A823C2"/>
    <w:rsid w:val="00A8328C"/>
    <w:rsid w:val="00A837B7"/>
    <w:rsid w:val="00A839ED"/>
    <w:rsid w:val="00A843FC"/>
    <w:rsid w:val="00A8458B"/>
    <w:rsid w:val="00A85CFB"/>
    <w:rsid w:val="00A864E0"/>
    <w:rsid w:val="00A878EC"/>
    <w:rsid w:val="00A87959"/>
    <w:rsid w:val="00A87E90"/>
    <w:rsid w:val="00A90088"/>
    <w:rsid w:val="00A902CE"/>
    <w:rsid w:val="00A905CE"/>
    <w:rsid w:val="00A9109F"/>
    <w:rsid w:val="00A919C8"/>
    <w:rsid w:val="00A91C3E"/>
    <w:rsid w:val="00A92626"/>
    <w:rsid w:val="00A9336B"/>
    <w:rsid w:val="00A94B03"/>
    <w:rsid w:val="00AA02CE"/>
    <w:rsid w:val="00AA031D"/>
    <w:rsid w:val="00AA0444"/>
    <w:rsid w:val="00AA12CD"/>
    <w:rsid w:val="00AA2EF1"/>
    <w:rsid w:val="00AA3B67"/>
    <w:rsid w:val="00AA42FC"/>
    <w:rsid w:val="00AA567B"/>
    <w:rsid w:val="00AA6638"/>
    <w:rsid w:val="00AA6C3A"/>
    <w:rsid w:val="00AA7043"/>
    <w:rsid w:val="00AB02D6"/>
    <w:rsid w:val="00AB1AA7"/>
    <w:rsid w:val="00AB1BF3"/>
    <w:rsid w:val="00AB2EF7"/>
    <w:rsid w:val="00AB3C1B"/>
    <w:rsid w:val="00AB420F"/>
    <w:rsid w:val="00AB6136"/>
    <w:rsid w:val="00AB6800"/>
    <w:rsid w:val="00AB6A44"/>
    <w:rsid w:val="00AB768A"/>
    <w:rsid w:val="00AB7A6D"/>
    <w:rsid w:val="00AC039F"/>
    <w:rsid w:val="00AC04B0"/>
    <w:rsid w:val="00AC2168"/>
    <w:rsid w:val="00AC28B9"/>
    <w:rsid w:val="00AC2B7B"/>
    <w:rsid w:val="00AC2CB4"/>
    <w:rsid w:val="00AC3274"/>
    <w:rsid w:val="00AC4EA0"/>
    <w:rsid w:val="00AC5B13"/>
    <w:rsid w:val="00AC7D1F"/>
    <w:rsid w:val="00AD0550"/>
    <w:rsid w:val="00AD1570"/>
    <w:rsid w:val="00AD4B27"/>
    <w:rsid w:val="00AD68C4"/>
    <w:rsid w:val="00AD6E75"/>
    <w:rsid w:val="00AD76A1"/>
    <w:rsid w:val="00AE0361"/>
    <w:rsid w:val="00AE1D7B"/>
    <w:rsid w:val="00AE2DAC"/>
    <w:rsid w:val="00AE40CE"/>
    <w:rsid w:val="00AE4227"/>
    <w:rsid w:val="00AE4C25"/>
    <w:rsid w:val="00AE5A2B"/>
    <w:rsid w:val="00AE5BF1"/>
    <w:rsid w:val="00AE6F27"/>
    <w:rsid w:val="00AE770F"/>
    <w:rsid w:val="00AF0504"/>
    <w:rsid w:val="00AF0F5D"/>
    <w:rsid w:val="00AF2349"/>
    <w:rsid w:val="00AF34BA"/>
    <w:rsid w:val="00AF3539"/>
    <w:rsid w:val="00AF479F"/>
    <w:rsid w:val="00AF4806"/>
    <w:rsid w:val="00AF51F1"/>
    <w:rsid w:val="00AF6399"/>
    <w:rsid w:val="00AF776C"/>
    <w:rsid w:val="00B027EC"/>
    <w:rsid w:val="00B02927"/>
    <w:rsid w:val="00B03EB5"/>
    <w:rsid w:val="00B0494A"/>
    <w:rsid w:val="00B0494E"/>
    <w:rsid w:val="00B06B8F"/>
    <w:rsid w:val="00B0736E"/>
    <w:rsid w:val="00B107C8"/>
    <w:rsid w:val="00B10FFE"/>
    <w:rsid w:val="00B1299E"/>
    <w:rsid w:val="00B12B26"/>
    <w:rsid w:val="00B14ADA"/>
    <w:rsid w:val="00B14B94"/>
    <w:rsid w:val="00B14F46"/>
    <w:rsid w:val="00B1538D"/>
    <w:rsid w:val="00B1545D"/>
    <w:rsid w:val="00B15B6D"/>
    <w:rsid w:val="00B161EC"/>
    <w:rsid w:val="00B16E0D"/>
    <w:rsid w:val="00B17048"/>
    <w:rsid w:val="00B200FC"/>
    <w:rsid w:val="00B20DE8"/>
    <w:rsid w:val="00B20F24"/>
    <w:rsid w:val="00B2178B"/>
    <w:rsid w:val="00B22CF2"/>
    <w:rsid w:val="00B24A35"/>
    <w:rsid w:val="00B25727"/>
    <w:rsid w:val="00B25A27"/>
    <w:rsid w:val="00B25CD9"/>
    <w:rsid w:val="00B27AFC"/>
    <w:rsid w:val="00B27D83"/>
    <w:rsid w:val="00B31A81"/>
    <w:rsid w:val="00B322FD"/>
    <w:rsid w:val="00B32860"/>
    <w:rsid w:val="00B3300F"/>
    <w:rsid w:val="00B33A50"/>
    <w:rsid w:val="00B34223"/>
    <w:rsid w:val="00B350B3"/>
    <w:rsid w:val="00B35893"/>
    <w:rsid w:val="00B35DAC"/>
    <w:rsid w:val="00B37882"/>
    <w:rsid w:val="00B378DA"/>
    <w:rsid w:val="00B421A8"/>
    <w:rsid w:val="00B4481D"/>
    <w:rsid w:val="00B449D4"/>
    <w:rsid w:val="00B44A82"/>
    <w:rsid w:val="00B4599B"/>
    <w:rsid w:val="00B45ECE"/>
    <w:rsid w:val="00B461A4"/>
    <w:rsid w:val="00B472F8"/>
    <w:rsid w:val="00B47DDC"/>
    <w:rsid w:val="00B50205"/>
    <w:rsid w:val="00B5101F"/>
    <w:rsid w:val="00B53205"/>
    <w:rsid w:val="00B5336D"/>
    <w:rsid w:val="00B53F9F"/>
    <w:rsid w:val="00B55636"/>
    <w:rsid w:val="00B57C7A"/>
    <w:rsid w:val="00B6424F"/>
    <w:rsid w:val="00B64AB9"/>
    <w:rsid w:val="00B650DC"/>
    <w:rsid w:val="00B6526C"/>
    <w:rsid w:val="00B65991"/>
    <w:rsid w:val="00B66D75"/>
    <w:rsid w:val="00B67041"/>
    <w:rsid w:val="00B673D6"/>
    <w:rsid w:val="00B70D6F"/>
    <w:rsid w:val="00B71BBA"/>
    <w:rsid w:val="00B72F42"/>
    <w:rsid w:val="00B7397D"/>
    <w:rsid w:val="00B76055"/>
    <w:rsid w:val="00B76264"/>
    <w:rsid w:val="00B76D64"/>
    <w:rsid w:val="00B77073"/>
    <w:rsid w:val="00B811DE"/>
    <w:rsid w:val="00B815F7"/>
    <w:rsid w:val="00B82969"/>
    <w:rsid w:val="00B82FF4"/>
    <w:rsid w:val="00B857C4"/>
    <w:rsid w:val="00B85893"/>
    <w:rsid w:val="00B90899"/>
    <w:rsid w:val="00B90920"/>
    <w:rsid w:val="00B90A9C"/>
    <w:rsid w:val="00B9167A"/>
    <w:rsid w:val="00B93BA8"/>
    <w:rsid w:val="00B9451D"/>
    <w:rsid w:val="00B94F4B"/>
    <w:rsid w:val="00B955D1"/>
    <w:rsid w:val="00B96577"/>
    <w:rsid w:val="00B97318"/>
    <w:rsid w:val="00B97C2F"/>
    <w:rsid w:val="00BA00A8"/>
    <w:rsid w:val="00BA0A20"/>
    <w:rsid w:val="00BA2739"/>
    <w:rsid w:val="00BA3282"/>
    <w:rsid w:val="00BA3EEC"/>
    <w:rsid w:val="00BA63DD"/>
    <w:rsid w:val="00BA6ACC"/>
    <w:rsid w:val="00BA6D74"/>
    <w:rsid w:val="00BA7DE2"/>
    <w:rsid w:val="00BB0600"/>
    <w:rsid w:val="00BB09C9"/>
    <w:rsid w:val="00BB0A1C"/>
    <w:rsid w:val="00BB1B4A"/>
    <w:rsid w:val="00BB67ED"/>
    <w:rsid w:val="00BB6E7C"/>
    <w:rsid w:val="00BB7C03"/>
    <w:rsid w:val="00BB7D47"/>
    <w:rsid w:val="00BB7DFC"/>
    <w:rsid w:val="00BC1BE5"/>
    <w:rsid w:val="00BC3446"/>
    <w:rsid w:val="00BC35AF"/>
    <w:rsid w:val="00BC379F"/>
    <w:rsid w:val="00BC3D22"/>
    <w:rsid w:val="00BC503E"/>
    <w:rsid w:val="00BC5D95"/>
    <w:rsid w:val="00BC5EE7"/>
    <w:rsid w:val="00BC6B81"/>
    <w:rsid w:val="00BC75FB"/>
    <w:rsid w:val="00BD0452"/>
    <w:rsid w:val="00BD0FA5"/>
    <w:rsid w:val="00BD40C0"/>
    <w:rsid w:val="00BD5169"/>
    <w:rsid w:val="00BD5420"/>
    <w:rsid w:val="00BD6143"/>
    <w:rsid w:val="00BD69EE"/>
    <w:rsid w:val="00BD72C1"/>
    <w:rsid w:val="00BD76AE"/>
    <w:rsid w:val="00BE0BA3"/>
    <w:rsid w:val="00BE1EC8"/>
    <w:rsid w:val="00BE1FEB"/>
    <w:rsid w:val="00BE2508"/>
    <w:rsid w:val="00BE2F30"/>
    <w:rsid w:val="00BE3059"/>
    <w:rsid w:val="00BE45B2"/>
    <w:rsid w:val="00BE5A47"/>
    <w:rsid w:val="00BE5C58"/>
    <w:rsid w:val="00BE73AA"/>
    <w:rsid w:val="00BE7978"/>
    <w:rsid w:val="00BF1A45"/>
    <w:rsid w:val="00BF1FBA"/>
    <w:rsid w:val="00BF2F13"/>
    <w:rsid w:val="00BF403B"/>
    <w:rsid w:val="00BF426D"/>
    <w:rsid w:val="00BF4425"/>
    <w:rsid w:val="00BF5BE1"/>
    <w:rsid w:val="00BF62CE"/>
    <w:rsid w:val="00BF6770"/>
    <w:rsid w:val="00BF67F4"/>
    <w:rsid w:val="00BF73FB"/>
    <w:rsid w:val="00BF7BE2"/>
    <w:rsid w:val="00C00E39"/>
    <w:rsid w:val="00C00E63"/>
    <w:rsid w:val="00C010EB"/>
    <w:rsid w:val="00C0197B"/>
    <w:rsid w:val="00C02179"/>
    <w:rsid w:val="00C02B72"/>
    <w:rsid w:val="00C02E78"/>
    <w:rsid w:val="00C03DD1"/>
    <w:rsid w:val="00C03F3B"/>
    <w:rsid w:val="00C0469C"/>
    <w:rsid w:val="00C04B3F"/>
    <w:rsid w:val="00C05A8D"/>
    <w:rsid w:val="00C05EB6"/>
    <w:rsid w:val="00C05F1D"/>
    <w:rsid w:val="00C07F24"/>
    <w:rsid w:val="00C1144A"/>
    <w:rsid w:val="00C117D5"/>
    <w:rsid w:val="00C12540"/>
    <w:rsid w:val="00C12E52"/>
    <w:rsid w:val="00C13651"/>
    <w:rsid w:val="00C13870"/>
    <w:rsid w:val="00C13D02"/>
    <w:rsid w:val="00C1593A"/>
    <w:rsid w:val="00C164C8"/>
    <w:rsid w:val="00C1659B"/>
    <w:rsid w:val="00C201C6"/>
    <w:rsid w:val="00C22D66"/>
    <w:rsid w:val="00C23996"/>
    <w:rsid w:val="00C23FB0"/>
    <w:rsid w:val="00C24CE4"/>
    <w:rsid w:val="00C25733"/>
    <w:rsid w:val="00C25B1E"/>
    <w:rsid w:val="00C263E5"/>
    <w:rsid w:val="00C274F8"/>
    <w:rsid w:val="00C30905"/>
    <w:rsid w:val="00C30B83"/>
    <w:rsid w:val="00C32177"/>
    <w:rsid w:val="00C3249E"/>
    <w:rsid w:val="00C333EE"/>
    <w:rsid w:val="00C33712"/>
    <w:rsid w:val="00C34BE5"/>
    <w:rsid w:val="00C36C94"/>
    <w:rsid w:val="00C377AB"/>
    <w:rsid w:val="00C37ADF"/>
    <w:rsid w:val="00C40A06"/>
    <w:rsid w:val="00C417EE"/>
    <w:rsid w:val="00C42349"/>
    <w:rsid w:val="00C42C63"/>
    <w:rsid w:val="00C44EFF"/>
    <w:rsid w:val="00C4538C"/>
    <w:rsid w:val="00C45B41"/>
    <w:rsid w:val="00C46229"/>
    <w:rsid w:val="00C4689B"/>
    <w:rsid w:val="00C46D3A"/>
    <w:rsid w:val="00C50921"/>
    <w:rsid w:val="00C51367"/>
    <w:rsid w:val="00C5201B"/>
    <w:rsid w:val="00C523ED"/>
    <w:rsid w:val="00C52CB1"/>
    <w:rsid w:val="00C54F72"/>
    <w:rsid w:val="00C55C16"/>
    <w:rsid w:val="00C55DCD"/>
    <w:rsid w:val="00C56A64"/>
    <w:rsid w:val="00C572BB"/>
    <w:rsid w:val="00C574AE"/>
    <w:rsid w:val="00C6113D"/>
    <w:rsid w:val="00C61E50"/>
    <w:rsid w:val="00C628EA"/>
    <w:rsid w:val="00C63FC0"/>
    <w:rsid w:val="00C642EC"/>
    <w:rsid w:val="00C655F6"/>
    <w:rsid w:val="00C656BA"/>
    <w:rsid w:val="00C65F22"/>
    <w:rsid w:val="00C67181"/>
    <w:rsid w:val="00C67715"/>
    <w:rsid w:val="00C70BB2"/>
    <w:rsid w:val="00C70CE1"/>
    <w:rsid w:val="00C711B3"/>
    <w:rsid w:val="00C72905"/>
    <w:rsid w:val="00C73296"/>
    <w:rsid w:val="00C7604F"/>
    <w:rsid w:val="00C76288"/>
    <w:rsid w:val="00C767A5"/>
    <w:rsid w:val="00C77758"/>
    <w:rsid w:val="00C77A56"/>
    <w:rsid w:val="00C80425"/>
    <w:rsid w:val="00C80956"/>
    <w:rsid w:val="00C80B82"/>
    <w:rsid w:val="00C8176D"/>
    <w:rsid w:val="00C81BD6"/>
    <w:rsid w:val="00C843A7"/>
    <w:rsid w:val="00C866DC"/>
    <w:rsid w:val="00C9022A"/>
    <w:rsid w:val="00C9048F"/>
    <w:rsid w:val="00C904F3"/>
    <w:rsid w:val="00C90D5D"/>
    <w:rsid w:val="00C92AFD"/>
    <w:rsid w:val="00C94DF9"/>
    <w:rsid w:val="00C95AD3"/>
    <w:rsid w:val="00CA09B8"/>
    <w:rsid w:val="00CA20C1"/>
    <w:rsid w:val="00CA20C9"/>
    <w:rsid w:val="00CA2C82"/>
    <w:rsid w:val="00CA357F"/>
    <w:rsid w:val="00CA3891"/>
    <w:rsid w:val="00CA3B4C"/>
    <w:rsid w:val="00CA3D27"/>
    <w:rsid w:val="00CA3DD3"/>
    <w:rsid w:val="00CA44A4"/>
    <w:rsid w:val="00CA4613"/>
    <w:rsid w:val="00CA5378"/>
    <w:rsid w:val="00CA66F6"/>
    <w:rsid w:val="00CA6E89"/>
    <w:rsid w:val="00CB0CDA"/>
    <w:rsid w:val="00CB1995"/>
    <w:rsid w:val="00CB32D7"/>
    <w:rsid w:val="00CB3845"/>
    <w:rsid w:val="00CB45DA"/>
    <w:rsid w:val="00CB49BC"/>
    <w:rsid w:val="00CB5126"/>
    <w:rsid w:val="00CB5FD8"/>
    <w:rsid w:val="00CB6F43"/>
    <w:rsid w:val="00CB7215"/>
    <w:rsid w:val="00CB7F63"/>
    <w:rsid w:val="00CC031B"/>
    <w:rsid w:val="00CC0A7C"/>
    <w:rsid w:val="00CC4431"/>
    <w:rsid w:val="00CC55A1"/>
    <w:rsid w:val="00CC6A6D"/>
    <w:rsid w:val="00CC6C9B"/>
    <w:rsid w:val="00CD085D"/>
    <w:rsid w:val="00CD1297"/>
    <w:rsid w:val="00CE1084"/>
    <w:rsid w:val="00CE10D1"/>
    <w:rsid w:val="00CE167F"/>
    <w:rsid w:val="00CE1EF1"/>
    <w:rsid w:val="00CE213B"/>
    <w:rsid w:val="00CE36BD"/>
    <w:rsid w:val="00CE3C00"/>
    <w:rsid w:val="00CE41ED"/>
    <w:rsid w:val="00CE7389"/>
    <w:rsid w:val="00CE7D71"/>
    <w:rsid w:val="00CF0A97"/>
    <w:rsid w:val="00CF203E"/>
    <w:rsid w:val="00CF241E"/>
    <w:rsid w:val="00CF257B"/>
    <w:rsid w:val="00CF3439"/>
    <w:rsid w:val="00CF37F3"/>
    <w:rsid w:val="00CF4D80"/>
    <w:rsid w:val="00CF623B"/>
    <w:rsid w:val="00CF63AA"/>
    <w:rsid w:val="00CF72D1"/>
    <w:rsid w:val="00CF78B6"/>
    <w:rsid w:val="00D00B54"/>
    <w:rsid w:val="00D02EF6"/>
    <w:rsid w:val="00D02F16"/>
    <w:rsid w:val="00D02FC9"/>
    <w:rsid w:val="00D034E2"/>
    <w:rsid w:val="00D0438D"/>
    <w:rsid w:val="00D04C2F"/>
    <w:rsid w:val="00D04D7B"/>
    <w:rsid w:val="00D05E14"/>
    <w:rsid w:val="00D10806"/>
    <w:rsid w:val="00D109AB"/>
    <w:rsid w:val="00D127C1"/>
    <w:rsid w:val="00D150D8"/>
    <w:rsid w:val="00D15909"/>
    <w:rsid w:val="00D15FDA"/>
    <w:rsid w:val="00D200B5"/>
    <w:rsid w:val="00D20E93"/>
    <w:rsid w:val="00D21F0F"/>
    <w:rsid w:val="00D22ECF"/>
    <w:rsid w:val="00D2305E"/>
    <w:rsid w:val="00D2553C"/>
    <w:rsid w:val="00D2559A"/>
    <w:rsid w:val="00D25D24"/>
    <w:rsid w:val="00D25D9E"/>
    <w:rsid w:val="00D26E1A"/>
    <w:rsid w:val="00D26E43"/>
    <w:rsid w:val="00D270B0"/>
    <w:rsid w:val="00D27360"/>
    <w:rsid w:val="00D2786B"/>
    <w:rsid w:val="00D27DA6"/>
    <w:rsid w:val="00D30B34"/>
    <w:rsid w:val="00D318B0"/>
    <w:rsid w:val="00D31B90"/>
    <w:rsid w:val="00D31BF1"/>
    <w:rsid w:val="00D33059"/>
    <w:rsid w:val="00D338C3"/>
    <w:rsid w:val="00D35352"/>
    <w:rsid w:val="00D36025"/>
    <w:rsid w:val="00D3646E"/>
    <w:rsid w:val="00D365D9"/>
    <w:rsid w:val="00D37401"/>
    <w:rsid w:val="00D37A9E"/>
    <w:rsid w:val="00D405B2"/>
    <w:rsid w:val="00D40B3D"/>
    <w:rsid w:val="00D40DD2"/>
    <w:rsid w:val="00D41361"/>
    <w:rsid w:val="00D41BAA"/>
    <w:rsid w:val="00D42176"/>
    <w:rsid w:val="00D428D6"/>
    <w:rsid w:val="00D437EC"/>
    <w:rsid w:val="00D44779"/>
    <w:rsid w:val="00D4506D"/>
    <w:rsid w:val="00D467DB"/>
    <w:rsid w:val="00D46882"/>
    <w:rsid w:val="00D518D1"/>
    <w:rsid w:val="00D52363"/>
    <w:rsid w:val="00D556EB"/>
    <w:rsid w:val="00D5578B"/>
    <w:rsid w:val="00D5755C"/>
    <w:rsid w:val="00D6088F"/>
    <w:rsid w:val="00D62868"/>
    <w:rsid w:val="00D629B7"/>
    <w:rsid w:val="00D63B1E"/>
    <w:rsid w:val="00D6402D"/>
    <w:rsid w:val="00D650B0"/>
    <w:rsid w:val="00D65396"/>
    <w:rsid w:val="00D65F16"/>
    <w:rsid w:val="00D66A71"/>
    <w:rsid w:val="00D67797"/>
    <w:rsid w:val="00D70252"/>
    <w:rsid w:val="00D709EB"/>
    <w:rsid w:val="00D70B09"/>
    <w:rsid w:val="00D70F49"/>
    <w:rsid w:val="00D710C4"/>
    <w:rsid w:val="00D71BD5"/>
    <w:rsid w:val="00D72C07"/>
    <w:rsid w:val="00D732C0"/>
    <w:rsid w:val="00D736A1"/>
    <w:rsid w:val="00D73DE3"/>
    <w:rsid w:val="00D760EE"/>
    <w:rsid w:val="00D76475"/>
    <w:rsid w:val="00D80248"/>
    <w:rsid w:val="00D826B1"/>
    <w:rsid w:val="00D850A1"/>
    <w:rsid w:val="00D87F6C"/>
    <w:rsid w:val="00D908E8"/>
    <w:rsid w:val="00D914E2"/>
    <w:rsid w:val="00D92CDF"/>
    <w:rsid w:val="00D94AD6"/>
    <w:rsid w:val="00D94CFF"/>
    <w:rsid w:val="00D95C83"/>
    <w:rsid w:val="00D95DF8"/>
    <w:rsid w:val="00D9638F"/>
    <w:rsid w:val="00D96AD0"/>
    <w:rsid w:val="00D96E7A"/>
    <w:rsid w:val="00D97806"/>
    <w:rsid w:val="00DA13C8"/>
    <w:rsid w:val="00DA3F39"/>
    <w:rsid w:val="00DA48F7"/>
    <w:rsid w:val="00DA5F0D"/>
    <w:rsid w:val="00DA6747"/>
    <w:rsid w:val="00DA7538"/>
    <w:rsid w:val="00DB0A62"/>
    <w:rsid w:val="00DB0B3D"/>
    <w:rsid w:val="00DB10F2"/>
    <w:rsid w:val="00DB1110"/>
    <w:rsid w:val="00DB12F8"/>
    <w:rsid w:val="00DB13A7"/>
    <w:rsid w:val="00DB1BE4"/>
    <w:rsid w:val="00DB1FBF"/>
    <w:rsid w:val="00DB2F72"/>
    <w:rsid w:val="00DB3723"/>
    <w:rsid w:val="00DB3CA0"/>
    <w:rsid w:val="00DB4E71"/>
    <w:rsid w:val="00DB55FF"/>
    <w:rsid w:val="00DB56C1"/>
    <w:rsid w:val="00DB582B"/>
    <w:rsid w:val="00DB5C90"/>
    <w:rsid w:val="00DB6D13"/>
    <w:rsid w:val="00DB6EF8"/>
    <w:rsid w:val="00DC06D6"/>
    <w:rsid w:val="00DC11CD"/>
    <w:rsid w:val="00DC1960"/>
    <w:rsid w:val="00DC37B5"/>
    <w:rsid w:val="00DC4544"/>
    <w:rsid w:val="00DC4B6F"/>
    <w:rsid w:val="00DC5224"/>
    <w:rsid w:val="00DC6865"/>
    <w:rsid w:val="00DC716C"/>
    <w:rsid w:val="00DC7BA7"/>
    <w:rsid w:val="00DD0D99"/>
    <w:rsid w:val="00DD1AAE"/>
    <w:rsid w:val="00DD1E1A"/>
    <w:rsid w:val="00DD27D8"/>
    <w:rsid w:val="00DD30F4"/>
    <w:rsid w:val="00DD3D4D"/>
    <w:rsid w:val="00DD41CA"/>
    <w:rsid w:val="00DD5EB2"/>
    <w:rsid w:val="00DD6401"/>
    <w:rsid w:val="00DD70B6"/>
    <w:rsid w:val="00DD7710"/>
    <w:rsid w:val="00DE03AB"/>
    <w:rsid w:val="00DE0EA0"/>
    <w:rsid w:val="00DE1FD1"/>
    <w:rsid w:val="00DE1FE3"/>
    <w:rsid w:val="00DE24B3"/>
    <w:rsid w:val="00DE2EED"/>
    <w:rsid w:val="00DE31C5"/>
    <w:rsid w:val="00DE4D30"/>
    <w:rsid w:val="00DE5075"/>
    <w:rsid w:val="00DE5ADE"/>
    <w:rsid w:val="00DE6483"/>
    <w:rsid w:val="00DE6A04"/>
    <w:rsid w:val="00DE7142"/>
    <w:rsid w:val="00DE7BC9"/>
    <w:rsid w:val="00DF0148"/>
    <w:rsid w:val="00DF04DA"/>
    <w:rsid w:val="00DF0587"/>
    <w:rsid w:val="00DF1514"/>
    <w:rsid w:val="00DF20D0"/>
    <w:rsid w:val="00DF2DE1"/>
    <w:rsid w:val="00DF3450"/>
    <w:rsid w:val="00DF3F93"/>
    <w:rsid w:val="00DF44C4"/>
    <w:rsid w:val="00DF6B8A"/>
    <w:rsid w:val="00DF79F1"/>
    <w:rsid w:val="00DF7CBF"/>
    <w:rsid w:val="00E00F6D"/>
    <w:rsid w:val="00E0246D"/>
    <w:rsid w:val="00E03AEA"/>
    <w:rsid w:val="00E060CB"/>
    <w:rsid w:val="00E0640A"/>
    <w:rsid w:val="00E07BB2"/>
    <w:rsid w:val="00E11FC5"/>
    <w:rsid w:val="00E123E0"/>
    <w:rsid w:val="00E13D86"/>
    <w:rsid w:val="00E15B7B"/>
    <w:rsid w:val="00E15D7E"/>
    <w:rsid w:val="00E17695"/>
    <w:rsid w:val="00E17BDC"/>
    <w:rsid w:val="00E206F4"/>
    <w:rsid w:val="00E20FF0"/>
    <w:rsid w:val="00E220F4"/>
    <w:rsid w:val="00E22692"/>
    <w:rsid w:val="00E226B4"/>
    <w:rsid w:val="00E22BE4"/>
    <w:rsid w:val="00E232CE"/>
    <w:rsid w:val="00E235EC"/>
    <w:rsid w:val="00E24765"/>
    <w:rsid w:val="00E255BF"/>
    <w:rsid w:val="00E25A02"/>
    <w:rsid w:val="00E302DF"/>
    <w:rsid w:val="00E3128B"/>
    <w:rsid w:val="00E32B01"/>
    <w:rsid w:val="00E32FCB"/>
    <w:rsid w:val="00E34023"/>
    <w:rsid w:val="00E3554D"/>
    <w:rsid w:val="00E35E40"/>
    <w:rsid w:val="00E36339"/>
    <w:rsid w:val="00E36563"/>
    <w:rsid w:val="00E36D41"/>
    <w:rsid w:val="00E378EA"/>
    <w:rsid w:val="00E37909"/>
    <w:rsid w:val="00E37A98"/>
    <w:rsid w:val="00E40D69"/>
    <w:rsid w:val="00E4307A"/>
    <w:rsid w:val="00E4358D"/>
    <w:rsid w:val="00E43E8F"/>
    <w:rsid w:val="00E4435F"/>
    <w:rsid w:val="00E44B5A"/>
    <w:rsid w:val="00E4539C"/>
    <w:rsid w:val="00E45A6F"/>
    <w:rsid w:val="00E45E0D"/>
    <w:rsid w:val="00E46235"/>
    <w:rsid w:val="00E477A6"/>
    <w:rsid w:val="00E5126D"/>
    <w:rsid w:val="00E518FB"/>
    <w:rsid w:val="00E54616"/>
    <w:rsid w:val="00E54758"/>
    <w:rsid w:val="00E54F3F"/>
    <w:rsid w:val="00E556B5"/>
    <w:rsid w:val="00E56686"/>
    <w:rsid w:val="00E603FB"/>
    <w:rsid w:val="00E6043A"/>
    <w:rsid w:val="00E60890"/>
    <w:rsid w:val="00E60A13"/>
    <w:rsid w:val="00E62715"/>
    <w:rsid w:val="00E628A8"/>
    <w:rsid w:val="00E62A82"/>
    <w:rsid w:val="00E62EA8"/>
    <w:rsid w:val="00E63CB6"/>
    <w:rsid w:val="00E64FC5"/>
    <w:rsid w:val="00E6575C"/>
    <w:rsid w:val="00E65928"/>
    <w:rsid w:val="00E65B4A"/>
    <w:rsid w:val="00E70B04"/>
    <w:rsid w:val="00E72405"/>
    <w:rsid w:val="00E72B78"/>
    <w:rsid w:val="00E753AE"/>
    <w:rsid w:val="00E758AD"/>
    <w:rsid w:val="00E7666B"/>
    <w:rsid w:val="00E7698E"/>
    <w:rsid w:val="00E76C78"/>
    <w:rsid w:val="00E76DDF"/>
    <w:rsid w:val="00E81883"/>
    <w:rsid w:val="00E818BC"/>
    <w:rsid w:val="00E81BAA"/>
    <w:rsid w:val="00E8225B"/>
    <w:rsid w:val="00E825B2"/>
    <w:rsid w:val="00E8269E"/>
    <w:rsid w:val="00E82ACA"/>
    <w:rsid w:val="00E82DAD"/>
    <w:rsid w:val="00E82E89"/>
    <w:rsid w:val="00E8362A"/>
    <w:rsid w:val="00E83F50"/>
    <w:rsid w:val="00E83F8C"/>
    <w:rsid w:val="00E86320"/>
    <w:rsid w:val="00E91934"/>
    <w:rsid w:val="00E91D49"/>
    <w:rsid w:val="00E94E79"/>
    <w:rsid w:val="00E95B7C"/>
    <w:rsid w:val="00E96953"/>
    <w:rsid w:val="00E96D26"/>
    <w:rsid w:val="00E973F5"/>
    <w:rsid w:val="00E97A61"/>
    <w:rsid w:val="00EA0E1E"/>
    <w:rsid w:val="00EA18FF"/>
    <w:rsid w:val="00EA2CC3"/>
    <w:rsid w:val="00EA3023"/>
    <w:rsid w:val="00EA3058"/>
    <w:rsid w:val="00EA430C"/>
    <w:rsid w:val="00EA551A"/>
    <w:rsid w:val="00EA5C71"/>
    <w:rsid w:val="00EA65A9"/>
    <w:rsid w:val="00EA6D13"/>
    <w:rsid w:val="00EA7CBF"/>
    <w:rsid w:val="00EB036C"/>
    <w:rsid w:val="00EB0C4B"/>
    <w:rsid w:val="00EB189A"/>
    <w:rsid w:val="00EB1EB1"/>
    <w:rsid w:val="00EB3FD5"/>
    <w:rsid w:val="00EB4303"/>
    <w:rsid w:val="00EB44AB"/>
    <w:rsid w:val="00EB4C0D"/>
    <w:rsid w:val="00EB4CE1"/>
    <w:rsid w:val="00EB5C54"/>
    <w:rsid w:val="00EB5F6C"/>
    <w:rsid w:val="00EB69DF"/>
    <w:rsid w:val="00EB7CD3"/>
    <w:rsid w:val="00EB7FA6"/>
    <w:rsid w:val="00EC0B99"/>
    <w:rsid w:val="00EC0C84"/>
    <w:rsid w:val="00EC15D1"/>
    <w:rsid w:val="00EC16B8"/>
    <w:rsid w:val="00EC1777"/>
    <w:rsid w:val="00EC209B"/>
    <w:rsid w:val="00EC2BAF"/>
    <w:rsid w:val="00EC3FB3"/>
    <w:rsid w:val="00EC4A00"/>
    <w:rsid w:val="00EC4ED5"/>
    <w:rsid w:val="00EC5012"/>
    <w:rsid w:val="00EC59AF"/>
    <w:rsid w:val="00EC78F1"/>
    <w:rsid w:val="00ED051B"/>
    <w:rsid w:val="00ED0A34"/>
    <w:rsid w:val="00ED1133"/>
    <w:rsid w:val="00ED1D1C"/>
    <w:rsid w:val="00ED1D97"/>
    <w:rsid w:val="00ED2C57"/>
    <w:rsid w:val="00ED4370"/>
    <w:rsid w:val="00ED4805"/>
    <w:rsid w:val="00ED4E81"/>
    <w:rsid w:val="00ED5588"/>
    <w:rsid w:val="00ED681B"/>
    <w:rsid w:val="00ED6C04"/>
    <w:rsid w:val="00EE03EB"/>
    <w:rsid w:val="00EE1586"/>
    <w:rsid w:val="00EE29FB"/>
    <w:rsid w:val="00EE4DBF"/>
    <w:rsid w:val="00EE4E9D"/>
    <w:rsid w:val="00EE57F1"/>
    <w:rsid w:val="00EE6014"/>
    <w:rsid w:val="00EE6796"/>
    <w:rsid w:val="00EF117F"/>
    <w:rsid w:val="00EF27DA"/>
    <w:rsid w:val="00EF4776"/>
    <w:rsid w:val="00EF4B91"/>
    <w:rsid w:val="00EF4EF4"/>
    <w:rsid w:val="00EF64AB"/>
    <w:rsid w:val="00EF7118"/>
    <w:rsid w:val="00F00141"/>
    <w:rsid w:val="00F002FF"/>
    <w:rsid w:val="00F007DF"/>
    <w:rsid w:val="00F00D25"/>
    <w:rsid w:val="00F00D6F"/>
    <w:rsid w:val="00F02D0F"/>
    <w:rsid w:val="00F02E99"/>
    <w:rsid w:val="00F0330E"/>
    <w:rsid w:val="00F04036"/>
    <w:rsid w:val="00F04BC6"/>
    <w:rsid w:val="00F04E7F"/>
    <w:rsid w:val="00F059A7"/>
    <w:rsid w:val="00F05F39"/>
    <w:rsid w:val="00F05FD8"/>
    <w:rsid w:val="00F07B7B"/>
    <w:rsid w:val="00F1177D"/>
    <w:rsid w:val="00F121FF"/>
    <w:rsid w:val="00F139BA"/>
    <w:rsid w:val="00F1419D"/>
    <w:rsid w:val="00F1477A"/>
    <w:rsid w:val="00F147B7"/>
    <w:rsid w:val="00F15431"/>
    <w:rsid w:val="00F15B69"/>
    <w:rsid w:val="00F22E8B"/>
    <w:rsid w:val="00F2325F"/>
    <w:rsid w:val="00F24520"/>
    <w:rsid w:val="00F25988"/>
    <w:rsid w:val="00F26234"/>
    <w:rsid w:val="00F26F59"/>
    <w:rsid w:val="00F271AB"/>
    <w:rsid w:val="00F27995"/>
    <w:rsid w:val="00F3022A"/>
    <w:rsid w:val="00F31354"/>
    <w:rsid w:val="00F316B6"/>
    <w:rsid w:val="00F31DA4"/>
    <w:rsid w:val="00F31FF1"/>
    <w:rsid w:val="00F32BAF"/>
    <w:rsid w:val="00F3304C"/>
    <w:rsid w:val="00F33893"/>
    <w:rsid w:val="00F33C87"/>
    <w:rsid w:val="00F344D1"/>
    <w:rsid w:val="00F34820"/>
    <w:rsid w:val="00F34C68"/>
    <w:rsid w:val="00F35CE9"/>
    <w:rsid w:val="00F36177"/>
    <w:rsid w:val="00F36191"/>
    <w:rsid w:val="00F36C88"/>
    <w:rsid w:val="00F405E6"/>
    <w:rsid w:val="00F40646"/>
    <w:rsid w:val="00F4201E"/>
    <w:rsid w:val="00F43A4C"/>
    <w:rsid w:val="00F43AB0"/>
    <w:rsid w:val="00F43B77"/>
    <w:rsid w:val="00F43E94"/>
    <w:rsid w:val="00F44617"/>
    <w:rsid w:val="00F448F9"/>
    <w:rsid w:val="00F46B83"/>
    <w:rsid w:val="00F510BD"/>
    <w:rsid w:val="00F51B29"/>
    <w:rsid w:val="00F51B86"/>
    <w:rsid w:val="00F52046"/>
    <w:rsid w:val="00F53BB0"/>
    <w:rsid w:val="00F54750"/>
    <w:rsid w:val="00F54A42"/>
    <w:rsid w:val="00F55C86"/>
    <w:rsid w:val="00F57E6D"/>
    <w:rsid w:val="00F60045"/>
    <w:rsid w:val="00F60462"/>
    <w:rsid w:val="00F608A6"/>
    <w:rsid w:val="00F62662"/>
    <w:rsid w:val="00F62E0B"/>
    <w:rsid w:val="00F638F6"/>
    <w:rsid w:val="00F647BE"/>
    <w:rsid w:val="00F64C48"/>
    <w:rsid w:val="00F650EA"/>
    <w:rsid w:val="00F674D5"/>
    <w:rsid w:val="00F70F35"/>
    <w:rsid w:val="00F710A8"/>
    <w:rsid w:val="00F71619"/>
    <w:rsid w:val="00F72A4B"/>
    <w:rsid w:val="00F72D88"/>
    <w:rsid w:val="00F72F5A"/>
    <w:rsid w:val="00F72F8F"/>
    <w:rsid w:val="00F735EE"/>
    <w:rsid w:val="00F73890"/>
    <w:rsid w:val="00F738DE"/>
    <w:rsid w:val="00F74337"/>
    <w:rsid w:val="00F7451C"/>
    <w:rsid w:val="00F75A62"/>
    <w:rsid w:val="00F76D62"/>
    <w:rsid w:val="00F80369"/>
    <w:rsid w:val="00F808B2"/>
    <w:rsid w:val="00F8097C"/>
    <w:rsid w:val="00F80BDF"/>
    <w:rsid w:val="00F80D77"/>
    <w:rsid w:val="00F80E40"/>
    <w:rsid w:val="00F81229"/>
    <w:rsid w:val="00F82286"/>
    <w:rsid w:val="00F83362"/>
    <w:rsid w:val="00F842D5"/>
    <w:rsid w:val="00F84A03"/>
    <w:rsid w:val="00F8645A"/>
    <w:rsid w:val="00F86FE9"/>
    <w:rsid w:val="00F873FD"/>
    <w:rsid w:val="00F908C5"/>
    <w:rsid w:val="00F90EC7"/>
    <w:rsid w:val="00F911EC"/>
    <w:rsid w:val="00F913E5"/>
    <w:rsid w:val="00F91B28"/>
    <w:rsid w:val="00F95F34"/>
    <w:rsid w:val="00F9629C"/>
    <w:rsid w:val="00F972A0"/>
    <w:rsid w:val="00F97B26"/>
    <w:rsid w:val="00FA0326"/>
    <w:rsid w:val="00FA2693"/>
    <w:rsid w:val="00FA3167"/>
    <w:rsid w:val="00FA4102"/>
    <w:rsid w:val="00FA4EB5"/>
    <w:rsid w:val="00FA532C"/>
    <w:rsid w:val="00FA5633"/>
    <w:rsid w:val="00FA77F6"/>
    <w:rsid w:val="00FB013A"/>
    <w:rsid w:val="00FB1572"/>
    <w:rsid w:val="00FB165B"/>
    <w:rsid w:val="00FB1F38"/>
    <w:rsid w:val="00FB27E4"/>
    <w:rsid w:val="00FB3007"/>
    <w:rsid w:val="00FB4448"/>
    <w:rsid w:val="00FB7A63"/>
    <w:rsid w:val="00FB7AEC"/>
    <w:rsid w:val="00FC108D"/>
    <w:rsid w:val="00FC2757"/>
    <w:rsid w:val="00FC2838"/>
    <w:rsid w:val="00FC2FFE"/>
    <w:rsid w:val="00FC3AB2"/>
    <w:rsid w:val="00FC5D75"/>
    <w:rsid w:val="00FC5DC1"/>
    <w:rsid w:val="00FC64A1"/>
    <w:rsid w:val="00FC7025"/>
    <w:rsid w:val="00FC7F17"/>
    <w:rsid w:val="00FD0DFD"/>
    <w:rsid w:val="00FD0E4B"/>
    <w:rsid w:val="00FD1572"/>
    <w:rsid w:val="00FD2E17"/>
    <w:rsid w:val="00FD51DD"/>
    <w:rsid w:val="00FD520D"/>
    <w:rsid w:val="00FD5EE0"/>
    <w:rsid w:val="00FD6682"/>
    <w:rsid w:val="00FD6C96"/>
    <w:rsid w:val="00FE0149"/>
    <w:rsid w:val="00FE14C0"/>
    <w:rsid w:val="00FE1ED1"/>
    <w:rsid w:val="00FE2C68"/>
    <w:rsid w:val="00FE2EC5"/>
    <w:rsid w:val="00FE3D3A"/>
    <w:rsid w:val="00FE45F5"/>
    <w:rsid w:val="00FE4F16"/>
    <w:rsid w:val="00FE6006"/>
    <w:rsid w:val="00FE6A29"/>
    <w:rsid w:val="00FE79D9"/>
    <w:rsid w:val="00FE7DD7"/>
    <w:rsid w:val="00FE7F04"/>
    <w:rsid w:val="00FE7F36"/>
    <w:rsid w:val="00FF09FB"/>
    <w:rsid w:val="00FF1DBC"/>
    <w:rsid w:val="00FF1DDC"/>
    <w:rsid w:val="00FF3FED"/>
    <w:rsid w:val="00FF42FC"/>
    <w:rsid w:val="00FF61C4"/>
    <w:rsid w:val="00F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8BC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B3FD5"/>
    <w:pPr>
      <w:keepNext/>
      <w:jc w:val="right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link w:val="Nagwek2Znak"/>
    <w:qFormat/>
    <w:rsid w:val="00EB3F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B3F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autoRedefine/>
    <w:qFormat/>
    <w:rsid w:val="00EB3FD5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EB3FD5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B3FD5"/>
    <w:pPr>
      <w:tabs>
        <w:tab w:val="num" w:pos="1152"/>
      </w:tabs>
      <w:spacing w:before="240" w:after="60"/>
      <w:ind w:left="1152" w:hanging="1152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EB3FD5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B3FD5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EB3FD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3FD5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B3FD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B3FD5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EB3FD5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B3FD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B3FD5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B3FD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EB3FD5"/>
    <w:rPr>
      <w:rFonts w:ascii="Arial" w:eastAsia="Times New Roman" w:hAnsi="Arial" w:cs="Arial"/>
      <w:lang w:eastAsia="pl-PL"/>
    </w:rPr>
  </w:style>
  <w:style w:type="character" w:styleId="Hipercze">
    <w:name w:val="Hyperlink"/>
    <w:rsid w:val="00EB3FD5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EB3FD5"/>
  </w:style>
  <w:style w:type="character" w:customStyle="1" w:styleId="TekstpodstawowyZnak">
    <w:name w:val="Tekst podstawowy Znak"/>
    <w:basedOn w:val="Domylnaczcionkaakapitu"/>
    <w:link w:val="Tekstpodstawowy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B3FD5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B3FD5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EB3FD5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EB3FD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EB3FD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rsid w:val="00EB3FD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B3F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3F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3F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B3F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FD5"/>
    <w:rPr>
      <w:rFonts w:ascii="Tahoma" w:eastAsia="Times New Roman" w:hAnsi="Tahoma" w:cs="Tahoma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semiHidden/>
    <w:rsid w:val="00EB3FD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EB3FD5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Nagwek">
    <w:name w:val="header"/>
    <w:basedOn w:val="Normalny"/>
    <w:link w:val="NagwekZnak"/>
    <w:rsid w:val="00EB3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B3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3FD5"/>
  </w:style>
  <w:style w:type="paragraph" w:styleId="Tekstpodstawowywcity3">
    <w:name w:val="Body Text Indent 3"/>
    <w:basedOn w:val="Normalny"/>
    <w:link w:val="Tekstpodstawowywcity3Znak"/>
    <w:rsid w:val="00EB3FD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B3FD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ny tekst,CW_Lista,sw tekst,Normal,Akapit z listą3,Akapit z listą31,Numerowanie,Akapit z listą BS,Data wydania,Wypunktowanie,BulletC,Wyliczanie,Obiekt,Bullets,Preambuła,T_SZ_List Paragraph,L1,Akapit z listą1,2 heading,A_wyliczenie,lp"/>
    <w:basedOn w:val="Normalny"/>
    <w:link w:val="AkapitzlistZnak"/>
    <w:uiPriority w:val="34"/>
    <w:qFormat/>
    <w:rsid w:val="00EB3FD5"/>
    <w:pPr>
      <w:spacing w:after="200" w:line="276" w:lineRule="auto"/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EB3F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B3F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EB3FD5"/>
    <w:pPr>
      <w:spacing w:line="360" w:lineRule="auto"/>
      <w:jc w:val="center"/>
    </w:pPr>
    <w:rPr>
      <w:b/>
      <w:bCs/>
      <w:sz w:val="26"/>
      <w:szCs w:val="26"/>
    </w:rPr>
  </w:style>
  <w:style w:type="character" w:customStyle="1" w:styleId="TytuZnak">
    <w:name w:val="Tytuł Znak"/>
    <w:basedOn w:val="Domylnaczcionkaakapitu"/>
    <w:link w:val="Tytu"/>
    <w:rsid w:val="00EB3FD5"/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customStyle="1" w:styleId="Wyliczcyfr1">
    <w:name w:val="Wylicz.cyfr_1"/>
    <w:basedOn w:val="Normalny"/>
    <w:rsid w:val="00EB3FD5"/>
    <w:pPr>
      <w:numPr>
        <w:numId w:val="1"/>
      </w:numPr>
      <w:spacing w:after="60" w:line="300" w:lineRule="auto"/>
      <w:ind w:left="567" w:hanging="567"/>
    </w:pPr>
    <w:rPr>
      <w:sz w:val="32"/>
      <w:szCs w:val="20"/>
    </w:rPr>
  </w:style>
  <w:style w:type="paragraph" w:customStyle="1" w:styleId="Tekstpodstawowy21">
    <w:name w:val="Tekst podstawowy 21"/>
    <w:basedOn w:val="Normalny"/>
    <w:rsid w:val="00EB3FD5"/>
    <w:pPr>
      <w:spacing w:after="240" w:line="360" w:lineRule="atLeast"/>
    </w:pPr>
    <w:rPr>
      <w:rFonts w:ascii="Arial Narrow" w:hAnsi="Arial Narrow"/>
      <w:sz w:val="26"/>
      <w:szCs w:val="20"/>
    </w:rPr>
  </w:style>
  <w:style w:type="paragraph" w:customStyle="1" w:styleId="Bartek">
    <w:name w:val="Bartek"/>
    <w:basedOn w:val="Normalny"/>
    <w:rsid w:val="00EB3FD5"/>
    <w:rPr>
      <w:sz w:val="28"/>
      <w:szCs w:val="20"/>
    </w:rPr>
  </w:style>
  <w:style w:type="paragraph" w:customStyle="1" w:styleId="Default">
    <w:name w:val="Default"/>
    <w:rsid w:val="00EB3F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msonormalcxsppierwsze">
    <w:name w:val="msonormalcxsppierwsze"/>
    <w:basedOn w:val="Normalny"/>
    <w:rsid w:val="00EB3FD5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EB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B3FD5"/>
    <w:rPr>
      <w:rFonts w:ascii="Verdana" w:hAnsi="Verdana"/>
      <w:bCs/>
      <w:sz w:val="20"/>
      <w:szCs w:val="20"/>
    </w:rPr>
  </w:style>
  <w:style w:type="character" w:customStyle="1" w:styleId="dane1">
    <w:name w:val="dane1"/>
    <w:rsid w:val="00EB3FD5"/>
    <w:rPr>
      <w:color w:val="0000CD"/>
    </w:rPr>
  </w:style>
  <w:style w:type="paragraph" w:styleId="NormalnyWeb">
    <w:name w:val="Normal (Web)"/>
    <w:basedOn w:val="Normalny"/>
    <w:unhideWhenUsed/>
    <w:rsid w:val="00EB3FD5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B3FD5"/>
    <w:rPr>
      <w:b/>
      <w:bCs/>
    </w:rPr>
  </w:style>
  <w:style w:type="character" w:customStyle="1" w:styleId="text">
    <w:name w:val="text"/>
    <w:rsid w:val="00EB3FD5"/>
  </w:style>
  <w:style w:type="character" w:customStyle="1" w:styleId="AkapitzlistZnak">
    <w:name w:val="Akapit z listą Znak"/>
    <w:aliases w:val="normalny tekst Znak,CW_Lista Znak,sw tekst Znak,Normal Znak,Akapit z listą3 Znak,Akapit z listą31 Znak,Numerowanie Znak,Akapit z listą BS Znak,Data wydania Znak,Wypunktowanie Znak,BulletC Znak,Wyliczanie Znak,Obiekt Znak,Bullets Znak"/>
    <w:link w:val="Akapitzlist"/>
    <w:qFormat/>
    <w:rsid w:val="00EB3FD5"/>
    <w:rPr>
      <w:rFonts w:ascii="Calibri" w:eastAsia="Calibri" w:hAnsi="Calibri" w:cs="Times New Roman"/>
    </w:rPr>
  </w:style>
  <w:style w:type="paragraph" w:customStyle="1" w:styleId="Tekstpodstawowywcity21">
    <w:name w:val="Tekst podstawowy wcięty 21"/>
    <w:basedOn w:val="Normalny"/>
    <w:rsid w:val="00EB3FD5"/>
    <w:pPr>
      <w:suppressAutoHyphens/>
      <w:overflowPunct w:val="0"/>
      <w:autoSpaceDE w:val="0"/>
      <w:spacing w:line="360" w:lineRule="auto"/>
      <w:ind w:left="709"/>
    </w:pPr>
    <w:rPr>
      <w:rFonts w:ascii="Arial" w:hAnsi="Arial" w:cs="Century Gothic"/>
      <w:szCs w:val="20"/>
      <w:lang w:eastAsia="ar-SA"/>
    </w:rPr>
  </w:style>
  <w:style w:type="character" w:customStyle="1" w:styleId="highlight">
    <w:name w:val="highlight"/>
    <w:rsid w:val="00EB3FD5"/>
  </w:style>
  <w:style w:type="paragraph" w:styleId="Tekstprzypisukocowego">
    <w:name w:val="endnote text"/>
    <w:basedOn w:val="Normalny"/>
    <w:link w:val="TekstprzypisukocowegoZnak"/>
    <w:uiPriority w:val="99"/>
    <w:rsid w:val="00EB3FD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B3F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B3FD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EB3FD5"/>
    <w:rPr>
      <w:vertAlign w:val="superscript"/>
    </w:rPr>
  </w:style>
  <w:style w:type="paragraph" w:customStyle="1" w:styleId="Tekstpodstawowy23">
    <w:name w:val="Tekst podstawowy 23"/>
    <w:basedOn w:val="Normalny"/>
    <w:rsid w:val="00EB3FD5"/>
    <w:pPr>
      <w:tabs>
        <w:tab w:val="left" w:pos="0"/>
      </w:tabs>
      <w:suppressAutoHyphens/>
      <w:overflowPunct w:val="0"/>
      <w:autoSpaceDE w:val="0"/>
      <w:ind w:left="425" w:hanging="426"/>
      <w:jc w:val="center"/>
    </w:pPr>
    <w:rPr>
      <w:rFonts w:ascii="Arial" w:hAnsi="Arial"/>
      <w:szCs w:val="20"/>
      <w:lang w:eastAsia="ar-SA"/>
    </w:rPr>
  </w:style>
  <w:style w:type="paragraph" w:customStyle="1" w:styleId="Tekstpodstawowy32">
    <w:name w:val="Tekst podstawowy 32"/>
    <w:basedOn w:val="Normalny"/>
    <w:rsid w:val="00EB3FD5"/>
    <w:pPr>
      <w:tabs>
        <w:tab w:val="left" w:pos="-2268"/>
      </w:tabs>
      <w:suppressAutoHyphens/>
      <w:overflowPunct w:val="0"/>
      <w:autoSpaceDE w:val="0"/>
    </w:pPr>
    <w:rPr>
      <w:rFonts w:ascii="Arial" w:hAnsi="Arial"/>
      <w:b/>
      <w:szCs w:val="20"/>
      <w:lang w:eastAsia="ar-SA"/>
    </w:rPr>
  </w:style>
  <w:style w:type="character" w:customStyle="1" w:styleId="pktZnak">
    <w:name w:val="pkt Znak"/>
    <w:link w:val="pkt"/>
    <w:uiPriority w:val="99"/>
    <w:locked/>
    <w:rsid w:val="00EB3FD5"/>
    <w:rPr>
      <w:sz w:val="24"/>
    </w:rPr>
  </w:style>
  <w:style w:type="paragraph" w:customStyle="1" w:styleId="pkt">
    <w:name w:val="pkt"/>
    <w:basedOn w:val="Normalny"/>
    <w:link w:val="pktZnak"/>
    <w:rsid w:val="00EB3FD5"/>
    <w:pPr>
      <w:spacing w:before="60" w:after="60"/>
      <w:ind w:left="851" w:hanging="295"/>
    </w:pPr>
    <w:rPr>
      <w:rFonts w:asciiTheme="minorHAnsi" w:eastAsiaTheme="minorHAnsi" w:hAnsiTheme="minorHAnsi" w:cstheme="minorBidi"/>
    </w:rPr>
  </w:style>
  <w:style w:type="character" w:styleId="Uwydatnienie">
    <w:name w:val="Emphasis"/>
    <w:uiPriority w:val="20"/>
    <w:qFormat/>
    <w:rsid w:val="00EB3FD5"/>
    <w:rPr>
      <w:i/>
      <w:iCs/>
    </w:rPr>
  </w:style>
  <w:style w:type="paragraph" w:styleId="Zwykytekst">
    <w:name w:val="Plain Text"/>
    <w:basedOn w:val="Normalny"/>
    <w:link w:val="ZwykytekstZnak"/>
    <w:rsid w:val="00EB3FD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B3FD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Lista">
    <w:name w:val="List"/>
    <w:basedOn w:val="Tekstpodstawowy"/>
    <w:rsid w:val="00EB3FD5"/>
    <w:rPr>
      <w:rFonts w:ascii="Arial" w:hAnsi="Arial" w:cs="Tahoma"/>
      <w:sz w:val="20"/>
      <w:szCs w:val="20"/>
      <w:lang w:eastAsia="ar-SA"/>
    </w:rPr>
  </w:style>
  <w:style w:type="character" w:customStyle="1" w:styleId="WW8Num25z0">
    <w:name w:val="WW8Num25z0"/>
    <w:rsid w:val="00EB3FD5"/>
    <w:rPr>
      <w:rFonts w:ascii="Symbol" w:hAnsi="Symbol"/>
    </w:rPr>
  </w:style>
  <w:style w:type="character" w:customStyle="1" w:styleId="WW-Absatz-Standardschriftart1">
    <w:name w:val="WW-Absatz-Standardschriftart1"/>
    <w:rsid w:val="00EB3FD5"/>
  </w:style>
  <w:style w:type="character" w:customStyle="1" w:styleId="h11">
    <w:name w:val="h11"/>
    <w:rsid w:val="00EB3FD5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BodyText21">
    <w:name w:val="Body Text 21"/>
    <w:basedOn w:val="Normalny"/>
    <w:rsid w:val="00EB3FD5"/>
    <w:pPr>
      <w:tabs>
        <w:tab w:val="left" w:pos="0"/>
      </w:tabs>
    </w:pPr>
    <w:rPr>
      <w:szCs w:val="20"/>
    </w:rPr>
  </w:style>
  <w:style w:type="paragraph" w:customStyle="1" w:styleId="Standard">
    <w:name w:val="Standard"/>
    <w:rsid w:val="00EB3F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unhideWhenUsed/>
    <w:qFormat/>
    <w:rsid w:val="00EB3FD5"/>
    <w:rPr>
      <w:b/>
      <w:bCs/>
      <w:sz w:val="20"/>
      <w:szCs w:val="20"/>
    </w:rPr>
  </w:style>
  <w:style w:type="paragraph" w:customStyle="1" w:styleId="Tekstpodstawowy211">
    <w:name w:val="Tekst podstawowy 211"/>
    <w:basedOn w:val="Normalny"/>
    <w:rsid w:val="00EB3FD5"/>
    <w:pPr>
      <w:spacing w:after="240" w:line="360" w:lineRule="atLeast"/>
    </w:pPr>
    <w:rPr>
      <w:rFonts w:ascii="Arial Narrow" w:hAnsi="Arial Narrow"/>
      <w:sz w:val="26"/>
      <w:szCs w:val="20"/>
    </w:rPr>
  </w:style>
  <w:style w:type="paragraph" w:styleId="Bezodstpw">
    <w:name w:val="No Spacing"/>
    <w:uiPriority w:val="1"/>
    <w:qFormat/>
    <w:rsid w:val="00261BC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xt-new">
    <w:name w:val="txt-new"/>
    <w:rsid w:val="00016E6D"/>
  </w:style>
  <w:style w:type="character" w:customStyle="1" w:styleId="FontStyle15">
    <w:name w:val="Font Style15"/>
    <w:rsid w:val="00693461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">
    <w:name w:val="Style2"/>
    <w:basedOn w:val="Normalny"/>
    <w:rsid w:val="008A6449"/>
    <w:pPr>
      <w:widowControl w:val="0"/>
      <w:autoSpaceDE w:val="0"/>
      <w:autoSpaceDN w:val="0"/>
      <w:adjustRightInd w:val="0"/>
    </w:pPr>
  </w:style>
  <w:style w:type="character" w:customStyle="1" w:styleId="dane">
    <w:name w:val="dane"/>
    <w:basedOn w:val="Domylnaczcionkaakapitu"/>
    <w:rsid w:val="003D0A5B"/>
  </w:style>
  <w:style w:type="paragraph" w:customStyle="1" w:styleId="ZnakZnakZnakZnakZnakZnakZnakZnakZnakZnakZnakZnak">
    <w:name w:val="Znak Znak Znak Znak Znak Znak Znak Znak Znak Znak Znak Znak"/>
    <w:basedOn w:val="Normalny"/>
    <w:rsid w:val="0008765E"/>
    <w:rPr>
      <w:rFonts w:ascii="Arial" w:hAnsi="Arial" w:cs="Arial"/>
    </w:rPr>
  </w:style>
  <w:style w:type="paragraph" w:customStyle="1" w:styleId="ZnakZnakZnakZnakZnakZnakZnakZnakZnakZnakZnakZnak3">
    <w:name w:val="Znak Znak Znak Znak Znak Znak Znak Znak Znak Znak Znak Znak3"/>
    <w:basedOn w:val="Normalny"/>
    <w:rsid w:val="000B5909"/>
    <w:rPr>
      <w:rFonts w:ascii="Arial" w:hAnsi="Arial" w:cs="Arial"/>
    </w:rPr>
  </w:style>
  <w:style w:type="paragraph" w:customStyle="1" w:styleId="ZnakZnakZnakZnakZnakZnakZnakZnakZnakZnakZnakZnak2">
    <w:name w:val="Znak Znak Znak Znak Znak Znak Znak Znak Znak Znak Znak Znak2"/>
    <w:basedOn w:val="Normalny"/>
    <w:rsid w:val="00991206"/>
    <w:rPr>
      <w:rFonts w:ascii="Arial" w:hAnsi="Arial" w:cs="Arial"/>
    </w:rPr>
  </w:style>
  <w:style w:type="paragraph" w:customStyle="1" w:styleId="ZnakZnakZnakZnakZnakZnakZnakZnakZnakZnakZnakZnak1">
    <w:name w:val="Znak Znak Znak Znak Znak Znak Znak Znak Znak Znak Znak Znak1"/>
    <w:basedOn w:val="Normalny"/>
    <w:rsid w:val="00D9638F"/>
    <w:rPr>
      <w:rFonts w:ascii="Arial" w:hAnsi="Arial" w:cs="Arial"/>
    </w:rPr>
  </w:style>
  <w:style w:type="character" w:customStyle="1" w:styleId="st">
    <w:name w:val="st"/>
    <w:basedOn w:val="Domylnaczcionkaakapitu"/>
    <w:rsid w:val="0096572E"/>
  </w:style>
  <w:style w:type="paragraph" w:customStyle="1" w:styleId="ZnakZnakZnakZnakZnakZnakZnakZnakZnakZnakZnakZnak4">
    <w:name w:val="Znak Znak Znak Znak Znak Znak Znak Znak Znak Znak Znak Znak4"/>
    <w:basedOn w:val="Normalny"/>
    <w:rsid w:val="0022235B"/>
    <w:rPr>
      <w:rFonts w:ascii="Arial" w:hAnsi="Arial" w:cs="Arial"/>
    </w:rPr>
  </w:style>
  <w:style w:type="character" w:styleId="UyteHipercze">
    <w:name w:val="FollowedHyperlink"/>
    <w:basedOn w:val="Domylnaczcionkaakapitu"/>
    <w:uiPriority w:val="99"/>
    <w:semiHidden/>
    <w:unhideWhenUsed/>
    <w:rsid w:val="003E6869"/>
    <w:rPr>
      <w:color w:val="800080" w:themeColor="followedHyperlink"/>
      <w:u w:val="single"/>
    </w:rPr>
  </w:style>
  <w:style w:type="numbering" w:customStyle="1" w:styleId="WWNum61">
    <w:name w:val="WWNum61"/>
    <w:basedOn w:val="Bezlisty"/>
    <w:rsid w:val="00442C68"/>
    <w:pPr>
      <w:numPr>
        <w:numId w:val="3"/>
      </w:numPr>
    </w:pPr>
  </w:style>
  <w:style w:type="numbering" w:customStyle="1" w:styleId="WWNum62">
    <w:name w:val="WWNum62"/>
    <w:basedOn w:val="Bezlisty"/>
    <w:rsid w:val="00442C68"/>
    <w:pPr>
      <w:numPr>
        <w:numId w:val="4"/>
      </w:numPr>
    </w:pPr>
  </w:style>
  <w:style w:type="numbering" w:customStyle="1" w:styleId="WWNum64">
    <w:name w:val="WWNum64"/>
    <w:basedOn w:val="Bezlisty"/>
    <w:rsid w:val="00A763A4"/>
    <w:pPr>
      <w:numPr>
        <w:numId w:val="5"/>
      </w:numPr>
    </w:pPr>
  </w:style>
  <w:style w:type="numbering" w:customStyle="1" w:styleId="WWNum65">
    <w:name w:val="WWNum65"/>
    <w:basedOn w:val="Bezlisty"/>
    <w:rsid w:val="00A763A4"/>
    <w:pPr>
      <w:numPr>
        <w:numId w:val="6"/>
      </w:numPr>
    </w:pPr>
  </w:style>
  <w:style w:type="paragraph" w:customStyle="1" w:styleId="Textbody">
    <w:name w:val="Text body"/>
    <w:basedOn w:val="Standard"/>
    <w:rsid w:val="006F10B7"/>
    <w:pPr>
      <w:spacing w:after="120"/>
    </w:pPr>
  </w:style>
  <w:style w:type="numbering" w:customStyle="1" w:styleId="WWNum70">
    <w:name w:val="WWNum70"/>
    <w:basedOn w:val="Bezlisty"/>
    <w:rsid w:val="006F10B7"/>
    <w:pPr>
      <w:numPr>
        <w:numId w:val="7"/>
      </w:numPr>
    </w:pPr>
  </w:style>
  <w:style w:type="numbering" w:customStyle="1" w:styleId="WWNum71">
    <w:name w:val="WWNum71"/>
    <w:basedOn w:val="Bezlisty"/>
    <w:rsid w:val="006F10B7"/>
    <w:pPr>
      <w:numPr>
        <w:numId w:val="8"/>
      </w:numPr>
    </w:pPr>
  </w:style>
  <w:style w:type="paragraph" w:customStyle="1" w:styleId="NormalBold">
    <w:name w:val="NormalBold"/>
    <w:basedOn w:val="Normalny"/>
    <w:link w:val="NormalBoldChar"/>
    <w:rsid w:val="005D2164"/>
    <w:pPr>
      <w:widowControl w:val="0"/>
    </w:pPr>
    <w:rPr>
      <w:b/>
      <w:lang w:eastAsia="en-GB"/>
    </w:rPr>
  </w:style>
  <w:style w:type="character" w:customStyle="1" w:styleId="NormalBoldChar">
    <w:name w:val="NormalBold Char"/>
    <w:link w:val="NormalBold"/>
    <w:locked/>
    <w:rsid w:val="005D2164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5D2164"/>
    <w:rPr>
      <w:b/>
      <w:i/>
      <w:spacing w:val="0"/>
    </w:rPr>
  </w:style>
  <w:style w:type="paragraph" w:customStyle="1" w:styleId="Text1">
    <w:name w:val="Text 1"/>
    <w:basedOn w:val="Normalny"/>
    <w:rsid w:val="005D2164"/>
    <w:pPr>
      <w:spacing w:before="120" w:after="120"/>
      <w:ind w:left="850"/>
    </w:pPr>
    <w:rPr>
      <w:lang w:eastAsia="en-GB"/>
    </w:rPr>
  </w:style>
  <w:style w:type="paragraph" w:customStyle="1" w:styleId="NormalLeft">
    <w:name w:val="Normal Left"/>
    <w:basedOn w:val="Normalny"/>
    <w:rsid w:val="005D2164"/>
    <w:pPr>
      <w:spacing w:before="120" w:after="120"/>
    </w:pPr>
    <w:rPr>
      <w:lang w:eastAsia="en-GB"/>
    </w:rPr>
  </w:style>
  <w:style w:type="paragraph" w:customStyle="1" w:styleId="Tiret0">
    <w:name w:val="Tiret 0"/>
    <w:basedOn w:val="Normalny"/>
    <w:rsid w:val="005D2164"/>
    <w:pPr>
      <w:numPr>
        <w:numId w:val="9"/>
      </w:numPr>
      <w:spacing w:before="120" w:after="120"/>
    </w:pPr>
    <w:rPr>
      <w:lang w:eastAsia="en-GB"/>
    </w:rPr>
  </w:style>
  <w:style w:type="paragraph" w:customStyle="1" w:styleId="Tiret1">
    <w:name w:val="Tiret 1"/>
    <w:basedOn w:val="Normalny"/>
    <w:rsid w:val="005D2164"/>
    <w:pPr>
      <w:numPr>
        <w:numId w:val="10"/>
      </w:numPr>
      <w:spacing w:before="120" w:after="120"/>
    </w:pPr>
    <w:rPr>
      <w:lang w:eastAsia="en-GB"/>
    </w:rPr>
  </w:style>
  <w:style w:type="paragraph" w:customStyle="1" w:styleId="NumPar1">
    <w:name w:val="NumPar 1"/>
    <w:basedOn w:val="Normalny"/>
    <w:next w:val="Text1"/>
    <w:rsid w:val="005D2164"/>
    <w:pPr>
      <w:numPr>
        <w:numId w:val="11"/>
      </w:numPr>
      <w:spacing w:before="120" w:after="120"/>
    </w:pPr>
    <w:rPr>
      <w:lang w:eastAsia="en-GB"/>
    </w:rPr>
  </w:style>
  <w:style w:type="paragraph" w:customStyle="1" w:styleId="NumPar2">
    <w:name w:val="NumPar 2"/>
    <w:basedOn w:val="Normalny"/>
    <w:next w:val="Text1"/>
    <w:rsid w:val="005D2164"/>
    <w:pPr>
      <w:numPr>
        <w:ilvl w:val="1"/>
        <w:numId w:val="11"/>
      </w:numPr>
      <w:spacing w:before="120" w:after="120"/>
    </w:pPr>
    <w:rPr>
      <w:lang w:eastAsia="en-GB"/>
    </w:rPr>
  </w:style>
  <w:style w:type="paragraph" w:customStyle="1" w:styleId="NumPar3">
    <w:name w:val="NumPar 3"/>
    <w:basedOn w:val="Normalny"/>
    <w:next w:val="Text1"/>
    <w:rsid w:val="005D2164"/>
    <w:pPr>
      <w:numPr>
        <w:ilvl w:val="2"/>
        <w:numId w:val="11"/>
      </w:numPr>
      <w:spacing w:before="120" w:after="120"/>
    </w:pPr>
    <w:rPr>
      <w:lang w:eastAsia="en-GB"/>
    </w:rPr>
  </w:style>
  <w:style w:type="paragraph" w:customStyle="1" w:styleId="NumPar4">
    <w:name w:val="NumPar 4"/>
    <w:basedOn w:val="Normalny"/>
    <w:next w:val="Text1"/>
    <w:rsid w:val="005D2164"/>
    <w:pPr>
      <w:numPr>
        <w:ilvl w:val="3"/>
        <w:numId w:val="11"/>
      </w:numPr>
      <w:spacing w:before="120" w:after="120"/>
    </w:pPr>
    <w:rPr>
      <w:lang w:eastAsia="en-GB"/>
    </w:rPr>
  </w:style>
  <w:style w:type="paragraph" w:customStyle="1" w:styleId="ChapterTitle">
    <w:name w:val="ChapterTitle"/>
    <w:basedOn w:val="Normalny"/>
    <w:next w:val="Normalny"/>
    <w:rsid w:val="005D2164"/>
    <w:pPr>
      <w:keepNext/>
      <w:spacing w:before="120" w:after="360"/>
      <w:jc w:val="center"/>
    </w:pPr>
    <w:rPr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5D2164"/>
    <w:pPr>
      <w:keepNext/>
      <w:spacing w:before="120" w:after="360"/>
      <w:jc w:val="center"/>
    </w:pPr>
    <w:rPr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5D2164"/>
    <w:pPr>
      <w:spacing w:before="120" w:after="120"/>
      <w:jc w:val="center"/>
    </w:pPr>
    <w:rPr>
      <w:b/>
      <w:u w:val="single"/>
      <w:lang w:eastAsia="en-GB"/>
    </w:rPr>
  </w:style>
  <w:style w:type="paragraph" w:customStyle="1" w:styleId="00C2FCAA2DF749E1AD1DF710F7BE298E">
    <w:name w:val="00C2FCAA2DF749E1AD1DF710F7BE298E"/>
    <w:rsid w:val="0094647A"/>
    <w:rPr>
      <w:rFonts w:eastAsiaTheme="minorEastAsia"/>
      <w:lang w:eastAsia="pl-PL"/>
    </w:rPr>
  </w:style>
  <w:style w:type="paragraph" w:customStyle="1" w:styleId="Normalny1">
    <w:name w:val="Normalny1"/>
    <w:basedOn w:val="Normalny"/>
    <w:rsid w:val="00523504"/>
    <w:pPr>
      <w:suppressAutoHyphens/>
      <w:autoSpaceDE w:val="0"/>
    </w:pPr>
    <w:rPr>
      <w:lang w:eastAsia="ar-SA"/>
    </w:rPr>
  </w:style>
  <w:style w:type="paragraph" w:customStyle="1" w:styleId="Normalny11">
    <w:name w:val="Normalny11"/>
    <w:basedOn w:val="Normalny"/>
    <w:rsid w:val="00CC031B"/>
    <w:pPr>
      <w:suppressAutoHyphens/>
      <w:autoSpaceDE w:val="0"/>
    </w:pPr>
    <w:rPr>
      <w:lang w:eastAsia="ar-SA"/>
    </w:rPr>
  </w:style>
  <w:style w:type="character" w:customStyle="1" w:styleId="Odwoaniedokomentarza1">
    <w:name w:val="Odwołanie do komentarza1"/>
    <w:rsid w:val="006E7289"/>
    <w:rPr>
      <w:sz w:val="16"/>
      <w:szCs w:val="16"/>
    </w:rPr>
  </w:style>
  <w:style w:type="character" w:customStyle="1" w:styleId="changed-paragraph">
    <w:name w:val="changed-paragraph"/>
    <w:rsid w:val="00415DDD"/>
  </w:style>
  <w:style w:type="paragraph" w:customStyle="1" w:styleId="Tekstpodstawowy22">
    <w:name w:val="Tekst podstawowy 22"/>
    <w:basedOn w:val="Normalny"/>
    <w:rsid w:val="004076FD"/>
    <w:pPr>
      <w:spacing w:after="240" w:line="360" w:lineRule="atLeast"/>
    </w:pPr>
    <w:rPr>
      <w:rFonts w:ascii="Arial Narrow" w:hAnsi="Arial Narrow"/>
      <w:sz w:val="26"/>
      <w:szCs w:val="20"/>
    </w:rPr>
  </w:style>
  <w:style w:type="character" w:customStyle="1" w:styleId="ZnakZnak3">
    <w:name w:val="Znak Znak3"/>
    <w:semiHidden/>
    <w:qFormat/>
    <w:locked/>
    <w:rsid w:val="00845A0C"/>
    <w:rPr>
      <w:sz w:val="2"/>
      <w:szCs w:val="2"/>
    </w:rPr>
  </w:style>
  <w:style w:type="character" w:customStyle="1" w:styleId="ZnakZnak14">
    <w:name w:val="Znak Znak14"/>
    <w:semiHidden/>
    <w:qFormat/>
    <w:locked/>
    <w:rsid w:val="00303BD6"/>
    <w:rPr>
      <w:rFonts w:ascii="Arial" w:hAnsi="Arial" w:cs="Arial"/>
      <w:sz w:val="24"/>
      <w:szCs w:val="24"/>
      <w:lang w:val="pl-PL" w:eastAsia="pl-PL"/>
    </w:rPr>
  </w:style>
  <w:style w:type="character" w:customStyle="1" w:styleId="ZnakZnak16">
    <w:name w:val="Znak Znak16"/>
    <w:semiHidden/>
    <w:qFormat/>
    <w:locked/>
    <w:rsid w:val="0075407C"/>
    <w:rPr>
      <w:rFonts w:ascii="Calibri" w:hAnsi="Calibri" w:cs="Calibri"/>
      <w:b/>
      <w:bCs/>
    </w:rPr>
  </w:style>
  <w:style w:type="character" w:customStyle="1" w:styleId="Znakiprzypiswdolnych">
    <w:name w:val="Znaki przypisów dolnych"/>
    <w:rsid w:val="008078E8"/>
    <w:rPr>
      <w:vertAlign w:val="superscript"/>
    </w:rPr>
  </w:style>
  <w:style w:type="character" w:customStyle="1" w:styleId="Odwoanieprzypisudolnego1">
    <w:name w:val="Odwołanie przypisu dolnego1"/>
    <w:rsid w:val="008078E8"/>
    <w:rPr>
      <w:vertAlign w:val="superscript"/>
    </w:rPr>
  </w:style>
  <w:style w:type="character" w:customStyle="1" w:styleId="markedcontent">
    <w:name w:val="markedcontent"/>
    <w:basedOn w:val="Domylnaczcionkaakapitu"/>
    <w:rsid w:val="00CE3C00"/>
  </w:style>
  <w:style w:type="paragraph" w:customStyle="1" w:styleId="western">
    <w:name w:val="western"/>
    <w:basedOn w:val="Normalny"/>
    <w:rsid w:val="006E5889"/>
    <w:pPr>
      <w:spacing w:before="100" w:beforeAutospacing="1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ZnakZnakZnakZnak1">
    <w:name w:val="Znak Znak Znak Znak1"/>
    <w:basedOn w:val="Normalny"/>
    <w:rsid w:val="00603129"/>
    <w:pPr>
      <w:jc w:val="left"/>
    </w:pPr>
    <w:rPr>
      <w:rFonts w:ascii="Verdana" w:eastAsia="Times New Roman" w:hAnsi="Verdana"/>
      <w:bCs/>
      <w:sz w:val="20"/>
      <w:szCs w:val="20"/>
      <w:lang w:eastAsia="pl-PL"/>
    </w:rPr>
  </w:style>
  <w:style w:type="character" w:customStyle="1" w:styleId="TeksttreciPogrubienie">
    <w:name w:val="Tekst treści + Pogrubienie"/>
    <w:rsid w:val="003D0795"/>
    <w:rPr>
      <w:b/>
      <w:bCs/>
      <w:spacing w:val="0"/>
      <w:sz w:val="23"/>
      <w:szCs w:val="23"/>
    </w:rPr>
  </w:style>
  <w:style w:type="paragraph" w:customStyle="1" w:styleId="redniasiatka21">
    <w:name w:val="Średnia siatka 21"/>
    <w:uiPriority w:val="1"/>
    <w:qFormat/>
    <w:rsid w:val="00F76D62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Default1">
    <w:name w:val="Default1"/>
    <w:basedOn w:val="Normalny"/>
    <w:rsid w:val="00582976"/>
    <w:pPr>
      <w:widowControl w:val="0"/>
      <w:suppressAutoHyphens/>
      <w:autoSpaceDE w:val="0"/>
      <w:jc w:val="left"/>
    </w:pPr>
    <w:rPr>
      <w:rFonts w:ascii="Times New Roman" w:eastAsia="Times New Roman" w:hAnsi="Times New Roman"/>
      <w:color w:val="000000"/>
      <w:kern w:val="1"/>
      <w:sz w:val="24"/>
      <w:szCs w:val="24"/>
      <w:lang w:eastAsia="hi-IN" w:bidi="hi-IN"/>
    </w:rPr>
  </w:style>
  <w:style w:type="paragraph" w:customStyle="1" w:styleId="WW-Tekstpodstawowy3">
    <w:name w:val="WW-Tekst podstawowy 3"/>
    <w:basedOn w:val="Normalny"/>
    <w:rsid w:val="00023766"/>
    <w:pPr>
      <w:suppressAutoHyphens/>
      <w:jc w:val="left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rsid w:val="0055290A"/>
    <w:pPr>
      <w:keepNext/>
      <w:keepLines/>
      <w:spacing w:before="360" w:after="80" w:line="259" w:lineRule="auto"/>
      <w:jc w:val="left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rsid w:val="0055290A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fn-ref">
    <w:name w:val="fn-ref"/>
    <w:basedOn w:val="Domylnaczcionkaakapitu"/>
    <w:rsid w:val="008D5F30"/>
  </w:style>
  <w:style w:type="paragraph" w:customStyle="1" w:styleId="1">
    <w:name w:val="1."/>
    <w:basedOn w:val="Normalny"/>
    <w:qFormat/>
    <w:rsid w:val="000F52B1"/>
    <w:pPr>
      <w:suppressAutoHyphens/>
      <w:snapToGrid w:val="0"/>
      <w:spacing w:line="258" w:lineRule="atLeast"/>
      <w:ind w:left="227" w:hanging="227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customStyle="1" w:styleId="awciety">
    <w:name w:val="a) wciety"/>
    <w:basedOn w:val="Normalny"/>
    <w:rsid w:val="000F52B1"/>
    <w:pPr>
      <w:suppressAutoHyphens/>
      <w:snapToGrid w:val="0"/>
      <w:spacing w:line="258" w:lineRule="atLeast"/>
      <w:ind w:left="567" w:hanging="238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character" w:customStyle="1" w:styleId="WW8Num3z0">
    <w:name w:val="WW8Num3z0"/>
    <w:rsid w:val="00C92AFD"/>
    <w:rPr>
      <w:rFonts w:ascii="Symbol" w:hAnsi="Symbol" w:cs="Symbol" w:hint="default"/>
    </w:rPr>
  </w:style>
  <w:style w:type="character" w:customStyle="1" w:styleId="object">
    <w:name w:val="object"/>
    <w:rsid w:val="00EB5F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8BC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B3FD5"/>
    <w:pPr>
      <w:keepNext/>
      <w:jc w:val="right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link w:val="Nagwek2Znak"/>
    <w:qFormat/>
    <w:rsid w:val="00EB3F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B3F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autoRedefine/>
    <w:qFormat/>
    <w:rsid w:val="00EB3FD5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EB3FD5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B3FD5"/>
    <w:pPr>
      <w:tabs>
        <w:tab w:val="num" w:pos="1152"/>
      </w:tabs>
      <w:spacing w:before="240" w:after="60"/>
      <w:ind w:left="1152" w:hanging="1152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EB3FD5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B3FD5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EB3FD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3FD5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B3FD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B3FD5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EB3FD5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B3FD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B3FD5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B3FD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EB3FD5"/>
    <w:rPr>
      <w:rFonts w:ascii="Arial" w:eastAsia="Times New Roman" w:hAnsi="Arial" w:cs="Arial"/>
      <w:lang w:eastAsia="pl-PL"/>
    </w:rPr>
  </w:style>
  <w:style w:type="character" w:styleId="Hipercze">
    <w:name w:val="Hyperlink"/>
    <w:rsid w:val="00EB3FD5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EB3FD5"/>
  </w:style>
  <w:style w:type="character" w:customStyle="1" w:styleId="TekstpodstawowyZnak">
    <w:name w:val="Tekst podstawowy Znak"/>
    <w:basedOn w:val="Domylnaczcionkaakapitu"/>
    <w:link w:val="Tekstpodstawowy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B3FD5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B3FD5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EB3FD5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EB3FD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EB3FD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rsid w:val="00EB3FD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B3F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3F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3F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B3F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FD5"/>
    <w:rPr>
      <w:rFonts w:ascii="Tahoma" w:eastAsia="Times New Roman" w:hAnsi="Tahoma" w:cs="Tahoma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semiHidden/>
    <w:rsid w:val="00EB3FD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EB3FD5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Nagwek">
    <w:name w:val="header"/>
    <w:basedOn w:val="Normalny"/>
    <w:link w:val="NagwekZnak"/>
    <w:rsid w:val="00EB3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B3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3FD5"/>
  </w:style>
  <w:style w:type="paragraph" w:styleId="Tekstpodstawowywcity3">
    <w:name w:val="Body Text Indent 3"/>
    <w:basedOn w:val="Normalny"/>
    <w:link w:val="Tekstpodstawowywcity3Znak"/>
    <w:rsid w:val="00EB3FD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B3FD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ny tekst,CW_Lista,sw tekst,Normal,Akapit z listą3,Akapit z listą31,Numerowanie,Akapit z listą BS,Data wydania,Wypunktowanie,BulletC,Wyliczanie,Obiekt,Bullets,Preambuła,T_SZ_List Paragraph,L1,Akapit z listą1,2 heading,A_wyliczenie,lp"/>
    <w:basedOn w:val="Normalny"/>
    <w:link w:val="AkapitzlistZnak"/>
    <w:uiPriority w:val="34"/>
    <w:qFormat/>
    <w:rsid w:val="00EB3FD5"/>
    <w:pPr>
      <w:spacing w:after="200" w:line="276" w:lineRule="auto"/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EB3F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B3F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EB3FD5"/>
    <w:pPr>
      <w:spacing w:line="360" w:lineRule="auto"/>
      <w:jc w:val="center"/>
    </w:pPr>
    <w:rPr>
      <w:b/>
      <w:bCs/>
      <w:sz w:val="26"/>
      <w:szCs w:val="26"/>
    </w:rPr>
  </w:style>
  <w:style w:type="character" w:customStyle="1" w:styleId="TytuZnak">
    <w:name w:val="Tytuł Znak"/>
    <w:basedOn w:val="Domylnaczcionkaakapitu"/>
    <w:link w:val="Tytu"/>
    <w:rsid w:val="00EB3FD5"/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customStyle="1" w:styleId="Wyliczcyfr1">
    <w:name w:val="Wylicz.cyfr_1"/>
    <w:basedOn w:val="Normalny"/>
    <w:rsid w:val="00EB3FD5"/>
    <w:pPr>
      <w:numPr>
        <w:numId w:val="1"/>
      </w:numPr>
      <w:spacing w:after="60" w:line="300" w:lineRule="auto"/>
      <w:ind w:left="567" w:hanging="567"/>
    </w:pPr>
    <w:rPr>
      <w:sz w:val="32"/>
      <w:szCs w:val="20"/>
    </w:rPr>
  </w:style>
  <w:style w:type="paragraph" w:customStyle="1" w:styleId="Tekstpodstawowy21">
    <w:name w:val="Tekst podstawowy 21"/>
    <w:basedOn w:val="Normalny"/>
    <w:rsid w:val="00EB3FD5"/>
    <w:pPr>
      <w:spacing w:after="240" w:line="360" w:lineRule="atLeast"/>
    </w:pPr>
    <w:rPr>
      <w:rFonts w:ascii="Arial Narrow" w:hAnsi="Arial Narrow"/>
      <w:sz w:val="26"/>
      <w:szCs w:val="20"/>
    </w:rPr>
  </w:style>
  <w:style w:type="paragraph" w:customStyle="1" w:styleId="Bartek">
    <w:name w:val="Bartek"/>
    <w:basedOn w:val="Normalny"/>
    <w:rsid w:val="00EB3FD5"/>
    <w:rPr>
      <w:sz w:val="28"/>
      <w:szCs w:val="20"/>
    </w:rPr>
  </w:style>
  <w:style w:type="paragraph" w:customStyle="1" w:styleId="Default">
    <w:name w:val="Default"/>
    <w:rsid w:val="00EB3F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msonormalcxsppierwsze">
    <w:name w:val="msonormalcxsppierwsze"/>
    <w:basedOn w:val="Normalny"/>
    <w:rsid w:val="00EB3FD5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EB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B3FD5"/>
    <w:rPr>
      <w:rFonts w:ascii="Verdana" w:hAnsi="Verdana"/>
      <w:bCs/>
      <w:sz w:val="20"/>
      <w:szCs w:val="20"/>
    </w:rPr>
  </w:style>
  <w:style w:type="character" w:customStyle="1" w:styleId="dane1">
    <w:name w:val="dane1"/>
    <w:rsid w:val="00EB3FD5"/>
    <w:rPr>
      <w:color w:val="0000CD"/>
    </w:rPr>
  </w:style>
  <w:style w:type="paragraph" w:styleId="NormalnyWeb">
    <w:name w:val="Normal (Web)"/>
    <w:basedOn w:val="Normalny"/>
    <w:unhideWhenUsed/>
    <w:rsid w:val="00EB3FD5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B3FD5"/>
    <w:rPr>
      <w:b/>
      <w:bCs/>
    </w:rPr>
  </w:style>
  <w:style w:type="character" w:customStyle="1" w:styleId="text">
    <w:name w:val="text"/>
    <w:rsid w:val="00EB3FD5"/>
  </w:style>
  <w:style w:type="character" w:customStyle="1" w:styleId="AkapitzlistZnak">
    <w:name w:val="Akapit z listą Znak"/>
    <w:aliases w:val="normalny tekst Znak,CW_Lista Znak,sw tekst Znak,Normal Znak,Akapit z listą3 Znak,Akapit z listą31 Znak,Numerowanie Znak,Akapit z listą BS Znak,Data wydania Znak,Wypunktowanie Znak,BulletC Znak,Wyliczanie Znak,Obiekt Znak,Bullets Znak"/>
    <w:link w:val="Akapitzlist"/>
    <w:qFormat/>
    <w:rsid w:val="00EB3FD5"/>
    <w:rPr>
      <w:rFonts w:ascii="Calibri" w:eastAsia="Calibri" w:hAnsi="Calibri" w:cs="Times New Roman"/>
    </w:rPr>
  </w:style>
  <w:style w:type="paragraph" w:customStyle="1" w:styleId="Tekstpodstawowywcity21">
    <w:name w:val="Tekst podstawowy wcięty 21"/>
    <w:basedOn w:val="Normalny"/>
    <w:rsid w:val="00EB3FD5"/>
    <w:pPr>
      <w:suppressAutoHyphens/>
      <w:overflowPunct w:val="0"/>
      <w:autoSpaceDE w:val="0"/>
      <w:spacing w:line="360" w:lineRule="auto"/>
      <w:ind w:left="709"/>
    </w:pPr>
    <w:rPr>
      <w:rFonts w:ascii="Arial" w:hAnsi="Arial" w:cs="Century Gothic"/>
      <w:szCs w:val="20"/>
      <w:lang w:eastAsia="ar-SA"/>
    </w:rPr>
  </w:style>
  <w:style w:type="character" w:customStyle="1" w:styleId="highlight">
    <w:name w:val="highlight"/>
    <w:rsid w:val="00EB3FD5"/>
  </w:style>
  <w:style w:type="paragraph" w:styleId="Tekstprzypisukocowego">
    <w:name w:val="endnote text"/>
    <w:basedOn w:val="Normalny"/>
    <w:link w:val="TekstprzypisukocowegoZnak"/>
    <w:uiPriority w:val="99"/>
    <w:rsid w:val="00EB3FD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B3F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B3FD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EB3FD5"/>
    <w:rPr>
      <w:vertAlign w:val="superscript"/>
    </w:rPr>
  </w:style>
  <w:style w:type="paragraph" w:customStyle="1" w:styleId="Tekstpodstawowy23">
    <w:name w:val="Tekst podstawowy 23"/>
    <w:basedOn w:val="Normalny"/>
    <w:rsid w:val="00EB3FD5"/>
    <w:pPr>
      <w:tabs>
        <w:tab w:val="left" w:pos="0"/>
      </w:tabs>
      <w:suppressAutoHyphens/>
      <w:overflowPunct w:val="0"/>
      <w:autoSpaceDE w:val="0"/>
      <w:ind w:left="425" w:hanging="426"/>
      <w:jc w:val="center"/>
    </w:pPr>
    <w:rPr>
      <w:rFonts w:ascii="Arial" w:hAnsi="Arial"/>
      <w:szCs w:val="20"/>
      <w:lang w:eastAsia="ar-SA"/>
    </w:rPr>
  </w:style>
  <w:style w:type="paragraph" w:customStyle="1" w:styleId="Tekstpodstawowy32">
    <w:name w:val="Tekst podstawowy 32"/>
    <w:basedOn w:val="Normalny"/>
    <w:rsid w:val="00EB3FD5"/>
    <w:pPr>
      <w:tabs>
        <w:tab w:val="left" w:pos="-2268"/>
      </w:tabs>
      <w:suppressAutoHyphens/>
      <w:overflowPunct w:val="0"/>
      <w:autoSpaceDE w:val="0"/>
    </w:pPr>
    <w:rPr>
      <w:rFonts w:ascii="Arial" w:hAnsi="Arial"/>
      <w:b/>
      <w:szCs w:val="20"/>
      <w:lang w:eastAsia="ar-SA"/>
    </w:rPr>
  </w:style>
  <w:style w:type="character" w:customStyle="1" w:styleId="pktZnak">
    <w:name w:val="pkt Znak"/>
    <w:link w:val="pkt"/>
    <w:uiPriority w:val="99"/>
    <w:locked/>
    <w:rsid w:val="00EB3FD5"/>
    <w:rPr>
      <w:sz w:val="24"/>
    </w:rPr>
  </w:style>
  <w:style w:type="paragraph" w:customStyle="1" w:styleId="pkt">
    <w:name w:val="pkt"/>
    <w:basedOn w:val="Normalny"/>
    <w:link w:val="pktZnak"/>
    <w:rsid w:val="00EB3FD5"/>
    <w:pPr>
      <w:spacing w:before="60" w:after="60"/>
      <w:ind w:left="851" w:hanging="295"/>
    </w:pPr>
    <w:rPr>
      <w:rFonts w:asciiTheme="minorHAnsi" w:eastAsiaTheme="minorHAnsi" w:hAnsiTheme="minorHAnsi" w:cstheme="minorBidi"/>
    </w:rPr>
  </w:style>
  <w:style w:type="character" w:styleId="Uwydatnienie">
    <w:name w:val="Emphasis"/>
    <w:uiPriority w:val="20"/>
    <w:qFormat/>
    <w:rsid w:val="00EB3FD5"/>
    <w:rPr>
      <w:i/>
      <w:iCs/>
    </w:rPr>
  </w:style>
  <w:style w:type="paragraph" w:styleId="Zwykytekst">
    <w:name w:val="Plain Text"/>
    <w:basedOn w:val="Normalny"/>
    <w:link w:val="ZwykytekstZnak"/>
    <w:rsid w:val="00EB3FD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B3FD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Lista">
    <w:name w:val="List"/>
    <w:basedOn w:val="Tekstpodstawowy"/>
    <w:rsid w:val="00EB3FD5"/>
    <w:rPr>
      <w:rFonts w:ascii="Arial" w:hAnsi="Arial" w:cs="Tahoma"/>
      <w:sz w:val="20"/>
      <w:szCs w:val="20"/>
      <w:lang w:eastAsia="ar-SA"/>
    </w:rPr>
  </w:style>
  <w:style w:type="character" w:customStyle="1" w:styleId="WW8Num25z0">
    <w:name w:val="WW8Num25z0"/>
    <w:rsid w:val="00EB3FD5"/>
    <w:rPr>
      <w:rFonts w:ascii="Symbol" w:hAnsi="Symbol"/>
    </w:rPr>
  </w:style>
  <w:style w:type="character" w:customStyle="1" w:styleId="WW-Absatz-Standardschriftart1">
    <w:name w:val="WW-Absatz-Standardschriftart1"/>
    <w:rsid w:val="00EB3FD5"/>
  </w:style>
  <w:style w:type="character" w:customStyle="1" w:styleId="h11">
    <w:name w:val="h11"/>
    <w:rsid w:val="00EB3FD5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BodyText21">
    <w:name w:val="Body Text 21"/>
    <w:basedOn w:val="Normalny"/>
    <w:rsid w:val="00EB3FD5"/>
    <w:pPr>
      <w:tabs>
        <w:tab w:val="left" w:pos="0"/>
      </w:tabs>
    </w:pPr>
    <w:rPr>
      <w:szCs w:val="20"/>
    </w:rPr>
  </w:style>
  <w:style w:type="paragraph" w:customStyle="1" w:styleId="Standard">
    <w:name w:val="Standard"/>
    <w:rsid w:val="00EB3F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unhideWhenUsed/>
    <w:qFormat/>
    <w:rsid w:val="00EB3FD5"/>
    <w:rPr>
      <w:b/>
      <w:bCs/>
      <w:sz w:val="20"/>
      <w:szCs w:val="20"/>
    </w:rPr>
  </w:style>
  <w:style w:type="paragraph" w:customStyle="1" w:styleId="Tekstpodstawowy211">
    <w:name w:val="Tekst podstawowy 211"/>
    <w:basedOn w:val="Normalny"/>
    <w:rsid w:val="00EB3FD5"/>
    <w:pPr>
      <w:spacing w:after="240" w:line="360" w:lineRule="atLeast"/>
    </w:pPr>
    <w:rPr>
      <w:rFonts w:ascii="Arial Narrow" w:hAnsi="Arial Narrow"/>
      <w:sz w:val="26"/>
      <w:szCs w:val="20"/>
    </w:rPr>
  </w:style>
  <w:style w:type="paragraph" w:styleId="Bezodstpw">
    <w:name w:val="No Spacing"/>
    <w:uiPriority w:val="1"/>
    <w:qFormat/>
    <w:rsid w:val="00261BC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xt-new">
    <w:name w:val="txt-new"/>
    <w:rsid w:val="00016E6D"/>
  </w:style>
  <w:style w:type="character" w:customStyle="1" w:styleId="FontStyle15">
    <w:name w:val="Font Style15"/>
    <w:rsid w:val="00693461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">
    <w:name w:val="Style2"/>
    <w:basedOn w:val="Normalny"/>
    <w:rsid w:val="008A6449"/>
    <w:pPr>
      <w:widowControl w:val="0"/>
      <w:autoSpaceDE w:val="0"/>
      <w:autoSpaceDN w:val="0"/>
      <w:adjustRightInd w:val="0"/>
    </w:pPr>
  </w:style>
  <w:style w:type="character" w:customStyle="1" w:styleId="dane">
    <w:name w:val="dane"/>
    <w:basedOn w:val="Domylnaczcionkaakapitu"/>
    <w:rsid w:val="003D0A5B"/>
  </w:style>
  <w:style w:type="paragraph" w:customStyle="1" w:styleId="ZnakZnakZnakZnakZnakZnakZnakZnakZnakZnakZnakZnak">
    <w:name w:val="Znak Znak Znak Znak Znak Znak Znak Znak Znak Znak Znak Znak"/>
    <w:basedOn w:val="Normalny"/>
    <w:rsid w:val="0008765E"/>
    <w:rPr>
      <w:rFonts w:ascii="Arial" w:hAnsi="Arial" w:cs="Arial"/>
    </w:rPr>
  </w:style>
  <w:style w:type="paragraph" w:customStyle="1" w:styleId="ZnakZnakZnakZnakZnakZnakZnakZnakZnakZnakZnakZnak3">
    <w:name w:val="Znak Znak Znak Znak Znak Znak Znak Znak Znak Znak Znak Znak3"/>
    <w:basedOn w:val="Normalny"/>
    <w:rsid w:val="000B5909"/>
    <w:rPr>
      <w:rFonts w:ascii="Arial" w:hAnsi="Arial" w:cs="Arial"/>
    </w:rPr>
  </w:style>
  <w:style w:type="paragraph" w:customStyle="1" w:styleId="ZnakZnakZnakZnakZnakZnakZnakZnakZnakZnakZnakZnak2">
    <w:name w:val="Znak Znak Znak Znak Znak Znak Znak Znak Znak Znak Znak Znak2"/>
    <w:basedOn w:val="Normalny"/>
    <w:rsid w:val="00991206"/>
    <w:rPr>
      <w:rFonts w:ascii="Arial" w:hAnsi="Arial" w:cs="Arial"/>
    </w:rPr>
  </w:style>
  <w:style w:type="paragraph" w:customStyle="1" w:styleId="ZnakZnakZnakZnakZnakZnakZnakZnakZnakZnakZnakZnak1">
    <w:name w:val="Znak Znak Znak Znak Znak Znak Znak Znak Znak Znak Znak Znak1"/>
    <w:basedOn w:val="Normalny"/>
    <w:rsid w:val="00D9638F"/>
    <w:rPr>
      <w:rFonts w:ascii="Arial" w:hAnsi="Arial" w:cs="Arial"/>
    </w:rPr>
  </w:style>
  <w:style w:type="character" w:customStyle="1" w:styleId="st">
    <w:name w:val="st"/>
    <w:basedOn w:val="Domylnaczcionkaakapitu"/>
    <w:rsid w:val="0096572E"/>
  </w:style>
  <w:style w:type="paragraph" w:customStyle="1" w:styleId="ZnakZnakZnakZnakZnakZnakZnakZnakZnakZnakZnakZnak4">
    <w:name w:val="Znak Znak Znak Znak Znak Znak Znak Znak Znak Znak Znak Znak4"/>
    <w:basedOn w:val="Normalny"/>
    <w:rsid w:val="0022235B"/>
    <w:rPr>
      <w:rFonts w:ascii="Arial" w:hAnsi="Arial" w:cs="Arial"/>
    </w:rPr>
  </w:style>
  <w:style w:type="character" w:styleId="UyteHipercze">
    <w:name w:val="FollowedHyperlink"/>
    <w:basedOn w:val="Domylnaczcionkaakapitu"/>
    <w:uiPriority w:val="99"/>
    <w:semiHidden/>
    <w:unhideWhenUsed/>
    <w:rsid w:val="003E6869"/>
    <w:rPr>
      <w:color w:val="800080" w:themeColor="followedHyperlink"/>
      <w:u w:val="single"/>
    </w:rPr>
  </w:style>
  <w:style w:type="numbering" w:customStyle="1" w:styleId="WWNum61">
    <w:name w:val="WWNum61"/>
    <w:basedOn w:val="Bezlisty"/>
    <w:rsid w:val="00442C68"/>
    <w:pPr>
      <w:numPr>
        <w:numId w:val="3"/>
      </w:numPr>
    </w:pPr>
  </w:style>
  <w:style w:type="numbering" w:customStyle="1" w:styleId="WWNum62">
    <w:name w:val="WWNum62"/>
    <w:basedOn w:val="Bezlisty"/>
    <w:rsid w:val="00442C68"/>
    <w:pPr>
      <w:numPr>
        <w:numId w:val="4"/>
      </w:numPr>
    </w:pPr>
  </w:style>
  <w:style w:type="numbering" w:customStyle="1" w:styleId="WWNum64">
    <w:name w:val="WWNum64"/>
    <w:basedOn w:val="Bezlisty"/>
    <w:rsid w:val="00A763A4"/>
    <w:pPr>
      <w:numPr>
        <w:numId w:val="5"/>
      </w:numPr>
    </w:pPr>
  </w:style>
  <w:style w:type="numbering" w:customStyle="1" w:styleId="WWNum65">
    <w:name w:val="WWNum65"/>
    <w:basedOn w:val="Bezlisty"/>
    <w:rsid w:val="00A763A4"/>
    <w:pPr>
      <w:numPr>
        <w:numId w:val="6"/>
      </w:numPr>
    </w:pPr>
  </w:style>
  <w:style w:type="paragraph" w:customStyle="1" w:styleId="Textbody">
    <w:name w:val="Text body"/>
    <w:basedOn w:val="Standard"/>
    <w:rsid w:val="006F10B7"/>
    <w:pPr>
      <w:spacing w:after="120"/>
    </w:pPr>
  </w:style>
  <w:style w:type="numbering" w:customStyle="1" w:styleId="WWNum70">
    <w:name w:val="WWNum70"/>
    <w:basedOn w:val="Bezlisty"/>
    <w:rsid w:val="006F10B7"/>
    <w:pPr>
      <w:numPr>
        <w:numId w:val="7"/>
      </w:numPr>
    </w:pPr>
  </w:style>
  <w:style w:type="numbering" w:customStyle="1" w:styleId="WWNum71">
    <w:name w:val="WWNum71"/>
    <w:basedOn w:val="Bezlisty"/>
    <w:rsid w:val="006F10B7"/>
    <w:pPr>
      <w:numPr>
        <w:numId w:val="8"/>
      </w:numPr>
    </w:pPr>
  </w:style>
  <w:style w:type="paragraph" w:customStyle="1" w:styleId="NormalBold">
    <w:name w:val="NormalBold"/>
    <w:basedOn w:val="Normalny"/>
    <w:link w:val="NormalBoldChar"/>
    <w:rsid w:val="005D2164"/>
    <w:pPr>
      <w:widowControl w:val="0"/>
    </w:pPr>
    <w:rPr>
      <w:b/>
      <w:lang w:eastAsia="en-GB"/>
    </w:rPr>
  </w:style>
  <w:style w:type="character" w:customStyle="1" w:styleId="NormalBoldChar">
    <w:name w:val="NormalBold Char"/>
    <w:link w:val="NormalBold"/>
    <w:locked/>
    <w:rsid w:val="005D2164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5D2164"/>
    <w:rPr>
      <w:b/>
      <w:i/>
      <w:spacing w:val="0"/>
    </w:rPr>
  </w:style>
  <w:style w:type="paragraph" w:customStyle="1" w:styleId="Text1">
    <w:name w:val="Text 1"/>
    <w:basedOn w:val="Normalny"/>
    <w:rsid w:val="005D2164"/>
    <w:pPr>
      <w:spacing w:before="120" w:after="120"/>
      <w:ind w:left="850"/>
    </w:pPr>
    <w:rPr>
      <w:lang w:eastAsia="en-GB"/>
    </w:rPr>
  </w:style>
  <w:style w:type="paragraph" w:customStyle="1" w:styleId="NormalLeft">
    <w:name w:val="Normal Left"/>
    <w:basedOn w:val="Normalny"/>
    <w:rsid w:val="005D2164"/>
    <w:pPr>
      <w:spacing w:before="120" w:after="120"/>
    </w:pPr>
    <w:rPr>
      <w:lang w:eastAsia="en-GB"/>
    </w:rPr>
  </w:style>
  <w:style w:type="paragraph" w:customStyle="1" w:styleId="Tiret0">
    <w:name w:val="Tiret 0"/>
    <w:basedOn w:val="Normalny"/>
    <w:rsid w:val="005D2164"/>
    <w:pPr>
      <w:numPr>
        <w:numId w:val="9"/>
      </w:numPr>
      <w:spacing w:before="120" w:after="120"/>
    </w:pPr>
    <w:rPr>
      <w:lang w:eastAsia="en-GB"/>
    </w:rPr>
  </w:style>
  <w:style w:type="paragraph" w:customStyle="1" w:styleId="Tiret1">
    <w:name w:val="Tiret 1"/>
    <w:basedOn w:val="Normalny"/>
    <w:rsid w:val="005D2164"/>
    <w:pPr>
      <w:numPr>
        <w:numId w:val="10"/>
      </w:numPr>
      <w:spacing w:before="120" w:after="120"/>
    </w:pPr>
    <w:rPr>
      <w:lang w:eastAsia="en-GB"/>
    </w:rPr>
  </w:style>
  <w:style w:type="paragraph" w:customStyle="1" w:styleId="NumPar1">
    <w:name w:val="NumPar 1"/>
    <w:basedOn w:val="Normalny"/>
    <w:next w:val="Text1"/>
    <w:rsid w:val="005D2164"/>
    <w:pPr>
      <w:numPr>
        <w:numId w:val="11"/>
      </w:numPr>
      <w:spacing w:before="120" w:after="120"/>
    </w:pPr>
    <w:rPr>
      <w:lang w:eastAsia="en-GB"/>
    </w:rPr>
  </w:style>
  <w:style w:type="paragraph" w:customStyle="1" w:styleId="NumPar2">
    <w:name w:val="NumPar 2"/>
    <w:basedOn w:val="Normalny"/>
    <w:next w:val="Text1"/>
    <w:rsid w:val="005D2164"/>
    <w:pPr>
      <w:numPr>
        <w:ilvl w:val="1"/>
        <w:numId w:val="11"/>
      </w:numPr>
      <w:spacing w:before="120" w:after="120"/>
    </w:pPr>
    <w:rPr>
      <w:lang w:eastAsia="en-GB"/>
    </w:rPr>
  </w:style>
  <w:style w:type="paragraph" w:customStyle="1" w:styleId="NumPar3">
    <w:name w:val="NumPar 3"/>
    <w:basedOn w:val="Normalny"/>
    <w:next w:val="Text1"/>
    <w:rsid w:val="005D2164"/>
    <w:pPr>
      <w:numPr>
        <w:ilvl w:val="2"/>
        <w:numId w:val="11"/>
      </w:numPr>
      <w:spacing w:before="120" w:after="120"/>
    </w:pPr>
    <w:rPr>
      <w:lang w:eastAsia="en-GB"/>
    </w:rPr>
  </w:style>
  <w:style w:type="paragraph" w:customStyle="1" w:styleId="NumPar4">
    <w:name w:val="NumPar 4"/>
    <w:basedOn w:val="Normalny"/>
    <w:next w:val="Text1"/>
    <w:rsid w:val="005D2164"/>
    <w:pPr>
      <w:numPr>
        <w:ilvl w:val="3"/>
        <w:numId w:val="11"/>
      </w:numPr>
      <w:spacing w:before="120" w:after="120"/>
    </w:pPr>
    <w:rPr>
      <w:lang w:eastAsia="en-GB"/>
    </w:rPr>
  </w:style>
  <w:style w:type="paragraph" w:customStyle="1" w:styleId="ChapterTitle">
    <w:name w:val="ChapterTitle"/>
    <w:basedOn w:val="Normalny"/>
    <w:next w:val="Normalny"/>
    <w:rsid w:val="005D2164"/>
    <w:pPr>
      <w:keepNext/>
      <w:spacing w:before="120" w:after="360"/>
      <w:jc w:val="center"/>
    </w:pPr>
    <w:rPr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5D2164"/>
    <w:pPr>
      <w:keepNext/>
      <w:spacing w:before="120" w:after="360"/>
      <w:jc w:val="center"/>
    </w:pPr>
    <w:rPr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5D2164"/>
    <w:pPr>
      <w:spacing w:before="120" w:after="120"/>
      <w:jc w:val="center"/>
    </w:pPr>
    <w:rPr>
      <w:b/>
      <w:u w:val="single"/>
      <w:lang w:eastAsia="en-GB"/>
    </w:rPr>
  </w:style>
  <w:style w:type="paragraph" w:customStyle="1" w:styleId="00C2FCAA2DF749E1AD1DF710F7BE298E">
    <w:name w:val="00C2FCAA2DF749E1AD1DF710F7BE298E"/>
    <w:rsid w:val="0094647A"/>
    <w:rPr>
      <w:rFonts w:eastAsiaTheme="minorEastAsia"/>
      <w:lang w:eastAsia="pl-PL"/>
    </w:rPr>
  </w:style>
  <w:style w:type="paragraph" w:customStyle="1" w:styleId="Normalny1">
    <w:name w:val="Normalny1"/>
    <w:basedOn w:val="Normalny"/>
    <w:rsid w:val="00523504"/>
    <w:pPr>
      <w:suppressAutoHyphens/>
      <w:autoSpaceDE w:val="0"/>
    </w:pPr>
    <w:rPr>
      <w:lang w:eastAsia="ar-SA"/>
    </w:rPr>
  </w:style>
  <w:style w:type="paragraph" w:customStyle="1" w:styleId="Normalny11">
    <w:name w:val="Normalny11"/>
    <w:basedOn w:val="Normalny"/>
    <w:rsid w:val="00CC031B"/>
    <w:pPr>
      <w:suppressAutoHyphens/>
      <w:autoSpaceDE w:val="0"/>
    </w:pPr>
    <w:rPr>
      <w:lang w:eastAsia="ar-SA"/>
    </w:rPr>
  </w:style>
  <w:style w:type="character" w:customStyle="1" w:styleId="Odwoaniedokomentarza1">
    <w:name w:val="Odwołanie do komentarza1"/>
    <w:rsid w:val="006E7289"/>
    <w:rPr>
      <w:sz w:val="16"/>
      <w:szCs w:val="16"/>
    </w:rPr>
  </w:style>
  <w:style w:type="character" w:customStyle="1" w:styleId="changed-paragraph">
    <w:name w:val="changed-paragraph"/>
    <w:rsid w:val="00415DDD"/>
  </w:style>
  <w:style w:type="paragraph" w:customStyle="1" w:styleId="Tekstpodstawowy22">
    <w:name w:val="Tekst podstawowy 22"/>
    <w:basedOn w:val="Normalny"/>
    <w:rsid w:val="004076FD"/>
    <w:pPr>
      <w:spacing w:after="240" w:line="360" w:lineRule="atLeast"/>
    </w:pPr>
    <w:rPr>
      <w:rFonts w:ascii="Arial Narrow" w:hAnsi="Arial Narrow"/>
      <w:sz w:val="26"/>
      <w:szCs w:val="20"/>
    </w:rPr>
  </w:style>
  <w:style w:type="character" w:customStyle="1" w:styleId="ZnakZnak3">
    <w:name w:val="Znak Znak3"/>
    <w:semiHidden/>
    <w:qFormat/>
    <w:locked/>
    <w:rsid w:val="00845A0C"/>
    <w:rPr>
      <w:sz w:val="2"/>
      <w:szCs w:val="2"/>
    </w:rPr>
  </w:style>
  <w:style w:type="character" w:customStyle="1" w:styleId="ZnakZnak14">
    <w:name w:val="Znak Znak14"/>
    <w:semiHidden/>
    <w:qFormat/>
    <w:locked/>
    <w:rsid w:val="00303BD6"/>
    <w:rPr>
      <w:rFonts w:ascii="Arial" w:hAnsi="Arial" w:cs="Arial"/>
      <w:sz w:val="24"/>
      <w:szCs w:val="24"/>
      <w:lang w:val="pl-PL" w:eastAsia="pl-PL"/>
    </w:rPr>
  </w:style>
  <w:style w:type="character" w:customStyle="1" w:styleId="ZnakZnak16">
    <w:name w:val="Znak Znak16"/>
    <w:semiHidden/>
    <w:qFormat/>
    <w:locked/>
    <w:rsid w:val="0075407C"/>
    <w:rPr>
      <w:rFonts w:ascii="Calibri" w:hAnsi="Calibri" w:cs="Calibri"/>
      <w:b/>
      <w:bCs/>
    </w:rPr>
  </w:style>
  <w:style w:type="character" w:customStyle="1" w:styleId="Znakiprzypiswdolnych">
    <w:name w:val="Znaki przypisów dolnych"/>
    <w:rsid w:val="008078E8"/>
    <w:rPr>
      <w:vertAlign w:val="superscript"/>
    </w:rPr>
  </w:style>
  <w:style w:type="character" w:customStyle="1" w:styleId="Odwoanieprzypisudolnego1">
    <w:name w:val="Odwołanie przypisu dolnego1"/>
    <w:rsid w:val="008078E8"/>
    <w:rPr>
      <w:vertAlign w:val="superscript"/>
    </w:rPr>
  </w:style>
  <w:style w:type="character" w:customStyle="1" w:styleId="markedcontent">
    <w:name w:val="markedcontent"/>
    <w:basedOn w:val="Domylnaczcionkaakapitu"/>
    <w:rsid w:val="00CE3C00"/>
  </w:style>
  <w:style w:type="paragraph" w:customStyle="1" w:styleId="western">
    <w:name w:val="western"/>
    <w:basedOn w:val="Normalny"/>
    <w:rsid w:val="006E5889"/>
    <w:pPr>
      <w:spacing w:before="100" w:beforeAutospacing="1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ZnakZnakZnakZnak1">
    <w:name w:val="Znak Znak Znak Znak1"/>
    <w:basedOn w:val="Normalny"/>
    <w:rsid w:val="00603129"/>
    <w:pPr>
      <w:jc w:val="left"/>
    </w:pPr>
    <w:rPr>
      <w:rFonts w:ascii="Verdana" w:eastAsia="Times New Roman" w:hAnsi="Verdana"/>
      <w:bCs/>
      <w:sz w:val="20"/>
      <w:szCs w:val="20"/>
      <w:lang w:eastAsia="pl-PL"/>
    </w:rPr>
  </w:style>
  <w:style w:type="character" w:customStyle="1" w:styleId="TeksttreciPogrubienie">
    <w:name w:val="Tekst treści + Pogrubienie"/>
    <w:rsid w:val="003D0795"/>
    <w:rPr>
      <w:b/>
      <w:bCs/>
      <w:spacing w:val="0"/>
      <w:sz w:val="23"/>
      <w:szCs w:val="23"/>
    </w:rPr>
  </w:style>
  <w:style w:type="paragraph" w:customStyle="1" w:styleId="redniasiatka21">
    <w:name w:val="Średnia siatka 21"/>
    <w:uiPriority w:val="1"/>
    <w:qFormat/>
    <w:rsid w:val="00F76D62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Default1">
    <w:name w:val="Default1"/>
    <w:basedOn w:val="Normalny"/>
    <w:rsid w:val="00582976"/>
    <w:pPr>
      <w:widowControl w:val="0"/>
      <w:suppressAutoHyphens/>
      <w:autoSpaceDE w:val="0"/>
      <w:jc w:val="left"/>
    </w:pPr>
    <w:rPr>
      <w:rFonts w:ascii="Times New Roman" w:eastAsia="Times New Roman" w:hAnsi="Times New Roman"/>
      <w:color w:val="000000"/>
      <w:kern w:val="1"/>
      <w:sz w:val="24"/>
      <w:szCs w:val="24"/>
      <w:lang w:eastAsia="hi-IN" w:bidi="hi-IN"/>
    </w:rPr>
  </w:style>
  <w:style w:type="paragraph" w:customStyle="1" w:styleId="WW-Tekstpodstawowy3">
    <w:name w:val="WW-Tekst podstawowy 3"/>
    <w:basedOn w:val="Normalny"/>
    <w:rsid w:val="00023766"/>
    <w:pPr>
      <w:suppressAutoHyphens/>
      <w:jc w:val="left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rsid w:val="0055290A"/>
    <w:pPr>
      <w:keepNext/>
      <w:keepLines/>
      <w:spacing w:before="360" w:after="80" w:line="259" w:lineRule="auto"/>
      <w:jc w:val="left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rsid w:val="0055290A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fn-ref">
    <w:name w:val="fn-ref"/>
    <w:basedOn w:val="Domylnaczcionkaakapitu"/>
    <w:rsid w:val="008D5F30"/>
  </w:style>
  <w:style w:type="paragraph" w:customStyle="1" w:styleId="1">
    <w:name w:val="1."/>
    <w:basedOn w:val="Normalny"/>
    <w:qFormat/>
    <w:rsid w:val="000F52B1"/>
    <w:pPr>
      <w:suppressAutoHyphens/>
      <w:snapToGrid w:val="0"/>
      <w:spacing w:line="258" w:lineRule="atLeast"/>
      <w:ind w:left="227" w:hanging="227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customStyle="1" w:styleId="awciety">
    <w:name w:val="a) wciety"/>
    <w:basedOn w:val="Normalny"/>
    <w:rsid w:val="000F52B1"/>
    <w:pPr>
      <w:suppressAutoHyphens/>
      <w:snapToGrid w:val="0"/>
      <w:spacing w:line="258" w:lineRule="atLeast"/>
      <w:ind w:left="567" w:hanging="238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character" w:customStyle="1" w:styleId="WW8Num3z0">
    <w:name w:val="WW8Num3z0"/>
    <w:rsid w:val="00C92AFD"/>
    <w:rPr>
      <w:rFonts w:ascii="Symbol" w:hAnsi="Symbol" w:cs="Symbol" w:hint="default"/>
    </w:rPr>
  </w:style>
  <w:style w:type="character" w:customStyle="1" w:styleId="object">
    <w:name w:val="object"/>
    <w:rsid w:val="00EB5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1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2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8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1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1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3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0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4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3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9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1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1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0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9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4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7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21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9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8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5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7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6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9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3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8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0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5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1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8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2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0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7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4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45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0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07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1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9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2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6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8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9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4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9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6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3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5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9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7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6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7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3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5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8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1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7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68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6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5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4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1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46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5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1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1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1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4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0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3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9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8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0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4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5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7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3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8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2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4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0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8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4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8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0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3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4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5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2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7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1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9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8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6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4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0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62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5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4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321AE-8941-4164-A08C-97F7D80E2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Marzena</cp:lastModifiedBy>
  <cp:revision>5</cp:revision>
  <cp:lastPrinted>2024-04-11T06:34:00Z</cp:lastPrinted>
  <dcterms:created xsi:type="dcterms:W3CDTF">2025-01-23T23:58:00Z</dcterms:created>
  <dcterms:modified xsi:type="dcterms:W3CDTF">2025-01-24T12:55:00Z</dcterms:modified>
</cp:coreProperties>
</file>